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1B7" w:rsidRDefault="00BB41B7" w:rsidP="00BB41B7">
      <w:pPr>
        <w:rPr>
          <w:sz w:val="2"/>
          <w:szCs w:val="2"/>
        </w:rPr>
      </w:pPr>
    </w:p>
    <w:tbl>
      <w:tblPr>
        <w:tblpPr w:leftFromText="180" w:rightFromText="180" w:bottomFromText="200" w:horzAnchor="margin" w:tblpXSpec="center" w:tblpY="-765"/>
        <w:tblW w:w="10456" w:type="dxa"/>
        <w:tblLook w:val="04A0"/>
      </w:tblPr>
      <w:tblGrid>
        <w:gridCol w:w="4500"/>
        <w:gridCol w:w="2160"/>
        <w:gridCol w:w="3796"/>
      </w:tblGrid>
      <w:tr w:rsidR="00592C93" w:rsidTr="00343BBF">
        <w:trPr>
          <w:trHeight w:val="2410"/>
        </w:trPr>
        <w:tc>
          <w:tcPr>
            <w:tcW w:w="450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92C93" w:rsidRDefault="00592C93" w:rsidP="00343B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 w:rsidR="00592C93" w:rsidRDefault="00592C93" w:rsidP="00343B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</w:pPr>
          </w:p>
          <w:p w:rsidR="00592C93" w:rsidRDefault="00592C93" w:rsidP="00343B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МКУ «УПРАВЛЕНИЕ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 xml:space="preserve"> ОБРАЗОВАНИЯ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592C93" w:rsidRDefault="00592C93" w:rsidP="00343B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ИСПОЛНИТЕЛЬНОГО КОМИТЕТА</w:t>
            </w:r>
          </w:p>
          <w:p w:rsidR="00592C93" w:rsidRDefault="00592C93" w:rsidP="00343B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АКТАНЫШСКОГО</w:t>
            </w:r>
          </w:p>
          <w:p w:rsidR="00592C93" w:rsidRDefault="00592C93" w:rsidP="00343B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tt-RU"/>
              </w:rPr>
              <w:t>МУНИЦИПАЛЬНОГО РАЙОНА</w:t>
            </w:r>
          </w:p>
          <w:p w:rsidR="00592C93" w:rsidRDefault="00592C93" w:rsidP="00343B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РЕСПУБЛИКИ ТАТАРСТАН</w:t>
            </w:r>
          </w:p>
          <w:p w:rsidR="00592C93" w:rsidRDefault="00592C93" w:rsidP="00343B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20"/>
                <w:lang w:val="tt-RU"/>
              </w:rPr>
            </w:pPr>
          </w:p>
          <w:p w:rsidR="00592C93" w:rsidRDefault="00592C93" w:rsidP="00343B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Tat" w:hAnsi="Times New Roman Tat"/>
                <w:szCs w:val="20"/>
                <w:lang w:val="tt-RU"/>
              </w:rPr>
            </w:pPr>
            <w:r>
              <w:rPr>
                <w:rFonts w:ascii="Times New Roman Tat" w:hAnsi="Times New Roman Tat"/>
                <w:szCs w:val="20"/>
                <w:lang w:val="tt-RU"/>
              </w:rPr>
              <w:t xml:space="preserve">423740 с. Актаныш, пр. Ленина, 17                       </w:t>
            </w:r>
          </w:p>
          <w:p w:rsidR="00592C93" w:rsidRDefault="00592C93" w:rsidP="00343B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20"/>
                <w:lang w:val="tt-RU"/>
              </w:rPr>
            </w:pPr>
            <w:r>
              <w:rPr>
                <w:rFonts w:ascii="Times New Roman Tat" w:hAnsi="Times New Roman Tat"/>
                <w:szCs w:val="20"/>
                <w:lang w:val="tt-RU"/>
              </w:rPr>
              <w:t>тел./факс 3-09-07</w:t>
            </w:r>
          </w:p>
        </w:tc>
        <w:tc>
          <w:tcPr>
            <w:tcW w:w="2160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92C93" w:rsidRDefault="00592C93" w:rsidP="00343B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40"/>
                <w:szCs w:val="20"/>
                <w:lang w:val="en-US"/>
              </w:rPr>
            </w:pPr>
          </w:p>
          <w:p w:rsidR="00592C93" w:rsidRPr="00592C93" w:rsidRDefault="00592C93" w:rsidP="00343B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40"/>
                <w:szCs w:val="20"/>
                <w:lang w:val="en-US"/>
              </w:rPr>
            </w:pPr>
          </w:p>
          <w:p w:rsidR="00592C93" w:rsidRDefault="00592C93" w:rsidP="00343BB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32"/>
                <w:szCs w:val="20"/>
                <w:lang w:val="tt-RU"/>
              </w:rPr>
            </w:pPr>
            <w:r>
              <w:rPr>
                <w:rFonts w:ascii="Tatar School Book" w:hAnsi="Tatar School Book"/>
                <w:b/>
                <w:noProof/>
                <w:sz w:val="40"/>
                <w:szCs w:val="20"/>
              </w:rPr>
              <w:drawing>
                <wp:inline distT="0" distB="0" distL="0" distR="0">
                  <wp:extent cx="885825" cy="1076325"/>
                  <wp:effectExtent l="19050" t="0" r="9525" b="0"/>
                  <wp:docPr id="4" name="Рисунок 1" descr="Описание: Описание: Описание: вар 1(герб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вар 1(герб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96" w:type="dxa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592C93" w:rsidRDefault="00592C93" w:rsidP="00343BBF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592C93" w:rsidRDefault="00592C93" w:rsidP="00343BBF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592C93" w:rsidRDefault="00592C93" w:rsidP="00343BBF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ТАТАРСТАН РЕСПУБЛИКАСЫ</w:t>
            </w:r>
          </w:p>
          <w:p w:rsidR="00592C93" w:rsidRDefault="00592C93" w:rsidP="00343BBF">
            <w:pPr>
              <w:tabs>
                <w:tab w:val="left" w:pos="129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АКТАНЫШ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МУНИЦИПАЛЬ РАЙОНЫ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БАШКАРМА КОМИТЕТЫ</w:t>
            </w:r>
          </w:p>
          <w:p w:rsidR="00592C93" w:rsidRDefault="00592C93" w:rsidP="00343BBF">
            <w:pPr>
              <w:tabs>
                <w:tab w:val="left" w:pos="9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МКУ «МӘГАРИФ ИДАР</w:t>
            </w:r>
            <w:r>
              <w:rPr>
                <w:rFonts w:ascii="Times New Roman" w:hAnsi="Times New Roman"/>
                <w:b/>
                <w:sz w:val="24"/>
                <w:szCs w:val="24"/>
                <w:lang w:val="tt-RU"/>
              </w:rPr>
              <w:t>ӘСЕ”</w:t>
            </w:r>
          </w:p>
          <w:p w:rsidR="00592C93" w:rsidRDefault="00592C93" w:rsidP="00343BBF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92C93" w:rsidRDefault="00592C93" w:rsidP="00343BB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423740 </w:t>
            </w:r>
            <w:proofErr w:type="spellStart"/>
            <w:r>
              <w:rPr>
                <w:rFonts w:ascii="Times New Roman" w:hAnsi="Times New Roman"/>
              </w:rPr>
              <w:t>Актаныш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авылы</w:t>
            </w:r>
            <w:proofErr w:type="spellEnd"/>
            <w:r>
              <w:rPr>
                <w:rFonts w:ascii="Times New Roman" w:hAnsi="Times New Roman"/>
              </w:rPr>
              <w:t xml:space="preserve">, Ленин </w:t>
            </w:r>
            <w:proofErr w:type="spellStart"/>
            <w:r>
              <w:rPr>
                <w:rFonts w:ascii="Times New Roman" w:hAnsi="Times New Roman"/>
              </w:rPr>
              <w:t>пр-ты</w:t>
            </w:r>
            <w:proofErr w:type="spellEnd"/>
            <w:r>
              <w:rPr>
                <w:rFonts w:ascii="Times New Roman" w:hAnsi="Times New Roman"/>
              </w:rPr>
              <w:t>, 17</w:t>
            </w:r>
          </w:p>
          <w:p w:rsidR="00592C93" w:rsidRDefault="00592C93" w:rsidP="00343BBF">
            <w:pPr>
              <w:tabs>
                <w:tab w:val="left" w:pos="327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lang w:val="tt-RU"/>
              </w:rPr>
            </w:pPr>
            <w:proofErr w:type="spellStart"/>
            <w:r>
              <w:rPr>
                <w:rFonts w:ascii="Times New Roman" w:hAnsi="Times New Roman"/>
              </w:rPr>
              <w:t>тел\факс</w:t>
            </w:r>
            <w:proofErr w:type="spellEnd"/>
            <w:r>
              <w:rPr>
                <w:rFonts w:ascii="Times New Roman" w:hAnsi="Times New Roman"/>
              </w:rPr>
              <w:t xml:space="preserve"> 3-09-07</w:t>
            </w:r>
          </w:p>
        </w:tc>
      </w:tr>
    </w:tbl>
    <w:p w:rsidR="00BB41B7" w:rsidRDefault="00592C93" w:rsidP="00592C93">
      <w:pPr>
        <w:ind w:left="709"/>
        <w:rPr>
          <w:rFonts w:ascii="Times New Roman" w:hAnsi="Times New Roman" w:cs="Times New Roman"/>
        </w:rPr>
      </w:pPr>
      <w:r w:rsidRPr="00592C93">
        <w:rPr>
          <w:rFonts w:ascii="Times New Roman" w:hAnsi="Times New Roman" w:cs="Times New Roman"/>
        </w:rPr>
        <w:t xml:space="preserve">Исх.570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</w:t>
      </w:r>
      <w:r w:rsidRPr="00592C93">
        <w:rPr>
          <w:rFonts w:ascii="Times New Roman" w:hAnsi="Times New Roman" w:cs="Times New Roman"/>
        </w:rPr>
        <w:t>от 07.09.2017 г.</w:t>
      </w:r>
    </w:p>
    <w:p w:rsidR="00F0373B" w:rsidRPr="00F0373B" w:rsidRDefault="00F0373B" w:rsidP="00F0373B">
      <w:pPr>
        <w:ind w:left="709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</w:t>
      </w:r>
      <w:r w:rsidRPr="00F0373B">
        <w:rPr>
          <w:rFonts w:ascii="Times New Roman" w:hAnsi="Times New Roman" w:cs="Times New Roman"/>
          <w:b/>
          <w:sz w:val="28"/>
          <w:szCs w:val="28"/>
          <w:u w:val="single"/>
        </w:rPr>
        <w:t>Руководителям ОУ</w:t>
      </w:r>
    </w:p>
    <w:p w:rsidR="00592C93" w:rsidRDefault="00F0373B" w:rsidP="00592C93">
      <w:pPr>
        <w:pStyle w:val="40"/>
        <w:shd w:val="clear" w:color="auto" w:fill="auto"/>
        <w:spacing w:before="0" w:after="0" w:line="274" w:lineRule="exact"/>
        <w:ind w:left="20" w:right="-1"/>
      </w:pPr>
      <w:r>
        <w:t xml:space="preserve">   </w:t>
      </w:r>
    </w:p>
    <w:p w:rsidR="00592C93" w:rsidRDefault="00F0373B" w:rsidP="00592C93">
      <w:pPr>
        <w:pStyle w:val="40"/>
        <w:shd w:val="clear" w:color="auto" w:fill="auto"/>
        <w:spacing w:before="0" w:after="0" w:line="274" w:lineRule="exact"/>
        <w:ind w:left="20" w:right="-1"/>
      </w:pPr>
      <w:r>
        <w:t xml:space="preserve"> </w:t>
      </w:r>
    </w:p>
    <w:p w:rsidR="00592C93" w:rsidRDefault="00592C93" w:rsidP="00592C93">
      <w:pPr>
        <w:pStyle w:val="40"/>
        <w:shd w:val="clear" w:color="auto" w:fill="auto"/>
        <w:spacing w:before="0" w:after="0" w:line="274" w:lineRule="exact"/>
        <w:ind w:left="20" w:right="-1"/>
        <w:rPr>
          <w:b/>
          <w:sz w:val="28"/>
          <w:szCs w:val="28"/>
        </w:rPr>
      </w:pPr>
      <w:r>
        <w:t xml:space="preserve">             </w:t>
      </w:r>
      <w:r w:rsidRPr="00592C93">
        <w:rPr>
          <w:b/>
        </w:rPr>
        <w:t xml:space="preserve">  </w:t>
      </w:r>
      <w:r w:rsidRPr="00592C93">
        <w:rPr>
          <w:b/>
          <w:sz w:val="28"/>
          <w:szCs w:val="28"/>
        </w:rPr>
        <w:t xml:space="preserve">     </w:t>
      </w:r>
      <w:r w:rsidR="00BB41B7" w:rsidRPr="00592C93">
        <w:rPr>
          <w:b/>
          <w:sz w:val="28"/>
          <w:szCs w:val="28"/>
        </w:rPr>
        <w:t>О конкурсе авторских</w:t>
      </w:r>
      <w:r w:rsidRPr="00592C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программ по развитию </w:t>
      </w:r>
    </w:p>
    <w:p w:rsidR="00BB41B7" w:rsidRPr="00592C93" w:rsidRDefault="00592C93" w:rsidP="00592C93">
      <w:pPr>
        <w:pStyle w:val="40"/>
        <w:shd w:val="clear" w:color="auto" w:fill="auto"/>
        <w:spacing w:before="0" w:after="0" w:line="274" w:lineRule="exact"/>
        <w:ind w:left="20" w:right="-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д</w:t>
      </w:r>
      <w:r w:rsidR="00BB41B7" w:rsidRPr="00592C93">
        <w:rPr>
          <w:b/>
          <w:sz w:val="28"/>
          <w:szCs w:val="28"/>
        </w:rPr>
        <w:t>етского движения</w:t>
      </w:r>
    </w:p>
    <w:p w:rsidR="00F0373B" w:rsidRDefault="00F0373B" w:rsidP="00F0373B">
      <w:pPr>
        <w:pStyle w:val="22"/>
        <w:keepNext/>
        <w:keepLines/>
        <w:shd w:val="clear" w:color="auto" w:fill="auto"/>
        <w:spacing w:after="359" w:line="270" w:lineRule="exact"/>
        <w:ind w:right="-1"/>
        <w:jc w:val="center"/>
        <w:rPr>
          <w:sz w:val="28"/>
          <w:szCs w:val="28"/>
        </w:rPr>
      </w:pPr>
      <w:bookmarkStart w:id="0" w:name="bookmark0"/>
      <w:r>
        <w:rPr>
          <w:sz w:val="28"/>
          <w:szCs w:val="28"/>
        </w:rPr>
        <w:t xml:space="preserve">      </w:t>
      </w:r>
    </w:p>
    <w:p w:rsidR="00F0373B" w:rsidRDefault="00F0373B" w:rsidP="00F0373B">
      <w:pPr>
        <w:pStyle w:val="22"/>
        <w:keepNext/>
        <w:keepLines/>
        <w:shd w:val="clear" w:color="auto" w:fill="auto"/>
        <w:spacing w:after="359" w:line="270" w:lineRule="exact"/>
        <w:ind w:right="-1"/>
        <w:jc w:val="center"/>
      </w:pPr>
      <w:r>
        <w:t>Уважаемые коллеги!</w:t>
      </w:r>
    </w:p>
    <w:bookmarkEnd w:id="0"/>
    <w:p w:rsidR="00BB41B7" w:rsidRPr="00592C93" w:rsidRDefault="00BB41B7" w:rsidP="00592C93">
      <w:pPr>
        <w:pStyle w:val="a4"/>
        <w:shd w:val="clear" w:color="auto" w:fill="auto"/>
        <w:spacing w:line="240" w:lineRule="auto"/>
        <w:ind w:left="20" w:right="20" w:firstLine="700"/>
        <w:jc w:val="both"/>
        <w:rPr>
          <w:b/>
          <w:sz w:val="24"/>
          <w:szCs w:val="24"/>
        </w:rPr>
      </w:pPr>
      <w:r w:rsidRPr="00592C93">
        <w:rPr>
          <w:sz w:val="24"/>
          <w:szCs w:val="24"/>
        </w:rPr>
        <w:t xml:space="preserve">Министерством совместно с региональной общественной организацией «Совет детских организаций Республики Татарстан» </w:t>
      </w:r>
      <w:r w:rsidRPr="00592C93">
        <w:rPr>
          <w:b/>
          <w:sz w:val="24"/>
          <w:szCs w:val="24"/>
        </w:rPr>
        <w:t>с 21 августа по 15 ноября</w:t>
      </w:r>
      <w:r w:rsidRPr="00592C93">
        <w:rPr>
          <w:sz w:val="24"/>
          <w:szCs w:val="24"/>
        </w:rPr>
        <w:t xml:space="preserve"> 2017 года </w:t>
      </w:r>
      <w:r w:rsidRPr="00592C93">
        <w:rPr>
          <w:b/>
          <w:sz w:val="24"/>
          <w:szCs w:val="24"/>
        </w:rPr>
        <w:t>проводится Республиканский конкурс авторских программ, методических разработок и научных публикаций по развитию детского движения (далее - Конкурс).</w:t>
      </w:r>
    </w:p>
    <w:p w:rsidR="00BB41B7" w:rsidRPr="00592C93" w:rsidRDefault="00BB41B7" w:rsidP="00592C93">
      <w:pPr>
        <w:pStyle w:val="a4"/>
        <w:shd w:val="clear" w:color="auto" w:fill="auto"/>
        <w:spacing w:line="240" w:lineRule="auto"/>
        <w:ind w:left="20" w:right="20" w:firstLine="700"/>
        <w:jc w:val="both"/>
        <w:rPr>
          <w:sz w:val="24"/>
          <w:szCs w:val="24"/>
        </w:rPr>
      </w:pPr>
      <w:r w:rsidRPr="00592C93">
        <w:rPr>
          <w:sz w:val="24"/>
          <w:szCs w:val="24"/>
        </w:rPr>
        <w:t>Конкурс направлен на выявление и распространение перспективных идей и инновационных программ, разработок, проектов по развитию детского движения в Республике Татарстан, а также поддержку творчески активных педагогов и специалистов, мотивированных на развитие новых практик, способствующих вовлечению детей и подростков в детские общественные объединения.</w:t>
      </w:r>
    </w:p>
    <w:p w:rsidR="00BB41B7" w:rsidRPr="00592C93" w:rsidRDefault="00BB41B7" w:rsidP="00592C93">
      <w:pPr>
        <w:pStyle w:val="a4"/>
        <w:shd w:val="clear" w:color="auto" w:fill="auto"/>
        <w:spacing w:line="240" w:lineRule="auto"/>
        <w:ind w:left="20" w:right="20" w:firstLine="700"/>
        <w:jc w:val="both"/>
        <w:rPr>
          <w:sz w:val="24"/>
          <w:szCs w:val="24"/>
        </w:rPr>
      </w:pPr>
      <w:r w:rsidRPr="00592C93">
        <w:rPr>
          <w:sz w:val="24"/>
          <w:szCs w:val="24"/>
        </w:rPr>
        <w:t xml:space="preserve">К участию в Конкурсе приглашаются руководители детских общественных объединений Республики Татарстан, координаторы (методисты) детских общественных объединений, заместители директоров по воспитательной работе, </w:t>
      </w:r>
      <w:r w:rsidR="00592C93" w:rsidRPr="00592C93">
        <w:rPr>
          <w:sz w:val="24"/>
          <w:szCs w:val="24"/>
        </w:rPr>
        <w:t xml:space="preserve">педагоги-организаторы, вожатые, </w:t>
      </w:r>
      <w:r w:rsidRPr="00592C93">
        <w:rPr>
          <w:sz w:val="24"/>
          <w:szCs w:val="24"/>
        </w:rPr>
        <w:t>представители детской и молодежной прессы.</w:t>
      </w:r>
    </w:p>
    <w:p w:rsidR="00BB41B7" w:rsidRDefault="00BB41B7" w:rsidP="00592C93">
      <w:pPr>
        <w:pStyle w:val="a4"/>
        <w:shd w:val="clear" w:color="auto" w:fill="auto"/>
        <w:spacing w:line="240" w:lineRule="auto"/>
        <w:ind w:left="20" w:right="20" w:firstLine="700"/>
        <w:jc w:val="both"/>
      </w:pPr>
      <w:r w:rsidRPr="00592C93">
        <w:rPr>
          <w:sz w:val="24"/>
          <w:szCs w:val="24"/>
        </w:rPr>
        <w:t>В Конкурсе могут принимать участие, как коллективные работы, так и отдельные авторы.</w:t>
      </w:r>
    </w:p>
    <w:p w:rsidR="00BB41B7" w:rsidRDefault="00BB41B7" w:rsidP="00F0373B">
      <w:pPr>
        <w:pStyle w:val="a4"/>
        <w:shd w:val="clear" w:color="auto" w:fill="auto"/>
        <w:spacing w:line="240" w:lineRule="auto"/>
        <w:ind w:left="20" w:right="20" w:firstLine="700"/>
        <w:jc w:val="both"/>
      </w:pPr>
      <w:r>
        <w:t>Просим проинформировать представителей детских и молодежных общественных объединений</w:t>
      </w:r>
      <w:r w:rsidR="00592C93">
        <w:t xml:space="preserve">, а также учащихся </w:t>
      </w:r>
      <w:proofErr w:type="gramStart"/>
      <w:r>
        <w:t>Вашего</w:t>
      </w:r>
      <w:proofErr w:type="gramEnd"/>
      <w:r>
        <w:t xml:space="preserve"> </w:t>
      </w:r>
      <w:r w:rsidR="00592C93">
        <w:t>ОУ.</w:t>
      </w:r>
    </w:p>
    <w:p w:rsidR="00BB41B7" w:rsidRDefault="00BB41B7" w:rsidP="00F0373B">
      <w:pPr>
        <w:pStyle w:val="a4"/>
        <w:shd w:val="clear" w:color="auto" w:fill="auto"/>
        <w:spacing w:line="240" w:lineRule="auto"/>
        <w:ind w:left="20" w:right="20" w:firstLine="700"/>
      </w:pPr>
      <w:r>
        <w:t>Приложение: на 5 л. в 1 экз.</w:t>
      </w:r>
    </w:p>
    <w:p w:rsidR="00F0373B" w:rsidRDefault="00F0373B" w:rsidP="00F0373B">
      <w:pPr>
        <w:pStyle w:val="a4"/>
        <w:shd w:val="clear" w:color="auto" w:fill="auto"/>
        <w:spacing w:after="1068" w:line="240" w:lineRule="auto"/>
        <w:ind w:left="20" w:right="20" w:firstLine="700"/>
      </w:pPr>
    </w:p>
    <w:p w:rsidR="00F0373B" w:rsidRDefault="00F0373B" w:rsidP="00F0373B">
      <w:pPr>
        <w:pStyle w:val="a4"/>
        <w:shd w:val="clear" w:color="auto" w:fill="auto"/>
        <w:spacing w:after="1068" w:line="240" w:lineRule="auto"/>
        <w:ind w:left="20" w:right="20" w:firstLine="700"/>
      </w:pPr>
      <w:r>
        <w:t xml:space="preserve">Начальник МКУ «Управление образования»:              </w:t>
      </w:r>
      <w:proofErr w:type="spellStart"/>
      <w:r>
        <w:t>Вахитов</w:t>
      </w:r>
      <w:proofErr w:type="spellEnd"/>
      <w:r>
        <w:t xml:space="preserve"> И.Р.       </w:t>
      </w:r>
    </w:p>
    <w:p w:rsidR="00F0373B" w:rsidRPr="00F0373B" w:rsidRDefault="00F0373B" w:rsidP="00F0373B">
      <w:pPr>
        <w:pStyle w:val="a4"/>
        <w:shd w:val="clear" w:color="auto" w:fill="auto"/>
        <w:spacing w:after="1068" w:line="240" w:lineRule="auto"/>
        <w:ind w:left="20" w:right="20" w:firstLine="700"/>
        <w:rPr>
          <w:sz w:val="22"/>
          <w:szCs w:val="22"/>
        </w:rPr>
      </w:pPr>
      <w:r>
        <w:rPr>
          <w:sz w:val="22"/>
          <w:szCs w:val="22"/>
        </w:rPr>
        <w:t xml:space="preserve">Исп. </w:t>
      </w:r>
      <w:proofErr w:type="spellStart"/>
      <w:r w:rsidRPr="00F0373B">
        <w:rPr>
          <w:sz w:val="22"/>
          <w:szCs w:val="22"/>
        </w:rPr>
        <w:t>Хабирова</w:t>
      </w:r>
      <w:proofErr w:type="spellEnd"/>
      <w:r w:rsidRPr="00F0373B">
        <w:rPr>
          <w:sz w:val="22"/>
          <w:szCs w:val="22"/>
        </w:rPr>
        <w:t xml:space="preserve"> Д.М.</w:t>
      </w:r>
    </w:p>
    <w:p w:rsidR="00BB41B7" w:rsidRDefault="00BB41B7" w:rsidP="00F0373B">
      <w:pPr>
        <w:pStyle w:val="a4"/>
        <w:shd w:val="clear" w:color="auto" w:fill="auto"/>
        <w:spacing w:after="297" w:line="270" w:lineRule="exact"/>
        <w:ind w:left="7655" w:firstLine="0"/>
      </w:pPr>
      <w:r>
        <w:lastRenderedPageBreak/>
        <w:t>Приложение</w:t>
      </w:r>
    </w:p>
    <w:p w:rsidR="00F0373B" w:rsidRDefault="00F0373B" w:rsidP="00BB41B7">
      <w:pPr>
        <w:pStyle w:val="22"/>
        <w:keepNext/>
        <w:keepLines/>
        <w:shd w:val="clear" w:color="auto" w:fill="auto"/>
        <w:spacing w:after="465" w:line="326" w:lineRule="exact"/>
        <w:jc w:val="center"/>
      </w:pPr>
      <w:bookmarkStart w:id="1" w:name="bookmark1"/>
    </w:p>
    <w:p w:rsidR="00BB41B7" w:rsidRDefault="00BB41B7" w:rsidP="00BB41B7">
      <w:pPr>
        <w:pStyle w:val="22"/>
        <w:keepNext/>
        <w:keepLines/>
        <w:shd w:val="clear" w:color="auto" w:fill="auto"/>
        <w:spacing w:after="465" w:line="326" w:lineRule="exact"/>
        <w:jc w:val="center"/>
      </w:pPr>
      <w:r>
        <w:t xml:space="preserve">Положение о </w:t>
      </w:r>
      <w:r w:rsidR="008E4D43" w:rsidRPr="008E4D43">
        <w:t xml:space="preserve">муниципальном этапе </w:t>
      </w:r>
      <w:r w:rsidR="008E4D43">
        <w:t>Республиканского конкурса</w:t>
      </w:r>
      <w:r>
        <w:t xml:space="preserve"> авторских программ, методических разработок и научных публикаций по развитию детского движения</w:t>
      </w:r>
      <w:bookmarkEnd w:id="1"/>
    </w:p>
    <w:p w:rsidR="00BB41B7" w:rsidRDefault="00BB41B7" w:rsidP="00BB41B7">
      <w:pPr>
        <w:pStyle w:val="a4"/>
        <w:shd w:val="clear" w:color="auto" w:fill="auto"/>
        <w:spacing w:after="301" w:line="270" w:lineRule="exact"/>
        <w:ind w:firstLine="0"/>
        <w:jc w:val="center"/>
      </w:pPr>
      <w:r>
        <w:t>1. ОБЩИЕ ПОЛОЖЕНИЯ</w:t>
      </w:r>
    </w:p>
    <w:p w:rsidR="00BB41B7" w:rsidRPr="00F0373B" w:rsidRDefault="00BB41B7" w:rsidP="00BB41B7">
      <w:pPr>
        <w:pStyle w:val="a4"/>
        <w:numPr>
          <w:ilvl w:val="0"/>
          <w:numId w:val="1"/>
        </w:numPr>
        <w:shd w:val="clear" w:color="auto" w:fill="auto"/>
        <w:tabs>
          <w:tab w:val="left" w:pos="1201"/>
        </w:tabs>
        <w:spacing w:line="322" w:lineRule="exact"/>
        <w:ind w:left="20" w:right="20" w:firstLine="720"/>
        <w:jc w:val="both"/>
        <w:rPr>
          <w:b/>
        </w:rPr>
      </w:pPr>
      <w:r>
        <w:t xml:space="preserve">В соответствии с планом мероприятий на 2017 год Министерством по делам молодежи и спорту Республики Татарстан совместно с региональной общественной организацией «Совет детских организаций Республики Татарстан» </w:t>
      </w:r>
      <w:r w:rsidRPr="00F0373B">
        <w:rPr>
          <w:b/>
        </w:rPr>
        <w:t>проводится Республиканский конкурс авторских программ, методических разработок и научных публикаций по развитию детского движения (далее - Конкурс).</w:t>
      </w:r>
    </w:p>
    <w:p w:rsidR="00BB41B7" w:rsidRDefault="00BB41B7" w:rsidP="00BB41B7">
      <w:pPr>
        <w:pStyle w:val="a4"/>
        <w:numPr>
          <w:ilvl w:val="0"/>
          <w:numId w:val="1"/>
        </w:numPr>
        <w:shd w:val="clear" w:color="auto" w:fill="auto"/>
        <w:tabs>
          <w:tab w:val="left" w:pos="1258"/>
        </w:tabs>
        <w:spacing w:after="341" w:line="322" w:lineRule="exact"/>
        <w:ind w:left="20" w:right="20" w:firstLine="720"/>
        <w:jc w:val="both"/>
      </w:pPr>
      <w:r>
        <w:t>Конкурс направлен на выявление передового педагогического опыта по совершенствованию форм и методов работы с детскими общественными объединениями, поддержку новых технологий в организации образовательного и воспитательного процессов, модернизацию деятельности руководителей детских общественных объединений.</w:t>
      </w:r>
    </w:p>
    <w:p w:rsidR="00BB41B7" w:rsidRPr="00F0373B" w:rsidRDefault="00BB41B7" w:rsidP="00BB41B7">
      <w:pPr>
        <w:pStyle w:val="a4"/>
        <w:shd w:val="clear" w:color="auto" w:fill="auto"/>
        <w:spacing w:after="306" w:line="270" w:lineRule="exact"/>
        <w:ind w:left="3520" w:firstLine="0"/>
        <w:rPr>
          <w:b/>
        </w:rPr>
      </w:pPr>
      <w:r w:rsidRPr="00F0373B">
        <w:rPr>
          <w:b/>
        </w:rPr>
        <w:t xml:space="preserve">2. ЦЕЛ И </w:t>
      </w:r>
      <w:proofErr w:type="spellStart"/>
      <w:proofErr w:type="gramStart"/>
      <w:r w:rsidRPr="00F0373B">
        <w:rPr>
          <w:b/>
        </w:rPr>
        <w:t>И</w:t>
      </w:r>
      <w:proofErr w:type="spellEnd"/>
      <w:proofErr w:type="gramEnd"/>
      <w:r w:rsidRPr="00F0373B">
        <w:rPr>
          <w:b/>
        </w:rPr>
        <w:t xml:space="preserve"> ЗАДАЧИ КОНКУРСА</w:t>
      </w:r>
    </w:p>
    <w:p w:rsidR="00F0373B" w:rsidRDefault="00BB41B7" w:rsidP="00BB41B7">
      <w:pPr>
        <w:pStyle w:val="a4"/>
        <w:shd w:val="clear" w:color="auto" w:fill="auto"/>
        <w:spacing w:line="322" w:lineRule="exact"/>
        <w:ind w:left="20" w:right="20" w:firstLine="720"/>
        <w:jc w:val="both"/>
      </w:pPr>
      <w:r>
        <w:t xml:space="preserve">2.1 </w:t>
      </w:r>
      <w:r w:rsidRPr="00F0373B">
        <w:rPr>
          <w:b/>
        </w:rPr>
        <w:t xml:space="preserve">Целью </w:t>
      </w:r>
      <w:r>
        <w:t xml:space="preserve">Конкурса является </w:t>
      </w:r>
      <w:r w:rsidRPr="00F0373B">
        <w:rPr>
          <w:b/>
        </w:rPr>
        <w:t>выявление и распространение перспективных идей и инновационных программ, разработок, проектов по развитию детского движения</w:t>
      </w:r>
      <w:r>
        <w:t xml:space="preserve"> в Республике Татарстан, а также </w:t>
      </w:r>
      <w:r w:rsidRPr="00F0373B">
        <w:rPr>
          <w:b/>
        </w:rPr>
        <w:t>поддержка творчески активных педагогов и специалистов, мотивированных на развитие новых практик, способствующих вовлечению детей и подростков в детские общественные объединения</w:t>
      </w:r>
      <w:r>
        <w:t xml:space="preserve">. </w:t>
      </w:r>
    </w:p>
    <w:p w:rsidR="00BB41B7" w:rsidRDefault="00BB41B7" w:rsidP="00BB41B7">
      <w:pPr>
        <w:pStyle w:val="a4"/>
        <w:shd w:val="clear" w:color="auto" w:fill="auto"/>
        <w:spacing w:line="322" w:lineRule="exact"/>
        <w:ind w:left="20" w:right="20" w:firstLine="720"/>
        <w:jc w:val="both"/>
      </w:pPr>
      <w:r>
        <w:t>2.</w:t>
      </w:r>
      <w:r w:rsidRPr="00F0373B">
        <w:rPr>
          <w:b/>
        </w:rPr>
        <w:t>2. Задачами Конкурса являются</w:t>
      </w:r>
      <w:r>
        <w:t>:</w:t>
      </w:r>
    </w:p>
    <w:p w:rsidR="00BB41B7" w:rsidRDefault="00BB41B7" w:rsidP="00BB41B7">
      <w:pPr>
        <w:pStyle w:val="a4"/>
        <w:numPr>
          <w:ilvl w:val="0"/>
          <w:numId w:val="2"/>
        </w:numPr>
        <w:shd w:val="clear" w:color="auto" w:fill="auto"/>
        <w:tabs>
          <w:tab w:val="left" w:pos="418"/>
        </w:tabs>
        <w:spacing w:line="322" w:lineRule="exact"/>
        <w:ind w:left="20" w:right="20"/>
        <w:jc w:val="both"/>
      </w:pPr>
      <w:r>
        <w:t>выявление инновационных авторских идей, сбор, накопление, анализ, классификация и экспертиза материалов, посвященных развитию детского движения;</w:t>
      </w:r>
    </w:p>
    <w:p w:rsidR="00BB41B7" w:rsidRDefault="00BB41B7" w:rsidP="00BB41B7">
      <w:pPr>
        <w:pStyle w:val="a4"/>
        <w:numPr>
          <w:ilvl w:val="0"/>
          <w:numId w:val="2"/>
        </w:numPr>
        <w:shd w:val="clear" w:color="auto" w:fill="auto"/>
        <w:tabs>
          <w:tab w:val="left" w:pos="178"/>
        </w:tabs>
        <w:spacing w:line="322" w:lineRule="exact"/>
        <w:ind w:left="20"/>
        <w:jc w:val="both"/>
      </w:pPr>
      <w:r>
        <w:t>изучение педагогического опыта работы с детьми по данному направлению;</w:t>
      </w:r>
    </w:p>
    <w:p w:rsidR="00BB41B7" w:rsidRDefault="00BB41B7" w:rsidP="00BB41B7">
      <w:pPr>
        <w:pStyle w:val="a4"/>
        <w:numPr>
          <w:ilvl w:val="0"/>
          <w:numId w:val="2"/>
        </w:numPr>
        <w:shd w:val="clear" w:color="auto" w:fill="auto"/>
        <w:tabs>
          <w:tab w:val="left" w:pos="399"/>
        </w:tabs>
        <w:spacing w:line="322" w:lineRule="exact"/>
        <w:ind w:left="20" w:right="20"/>
        <w:jc w:val="both"/>
      </w:pPr>
      <w:r>
        <w:t>обобщение и распространение эффективных форм и методов работы, способствующих развитию детского движения;</w:t>
      </w:r>
    </w:p>
    <w:p w:rsidR="00BB41B7" w:rsidRDefault="00BB41B7" w:rsidP="00BB41B7">
      <w:pPr>
        <w:pStyle w:val="a4"/>
        <w:numPr>
          <w:ilvl w:val="0"/>
          <w:numId w:val="2"/>
        </w:numPr>
        <w:shd w:val="clear" w:color="auto" w:fill="auto"/>
        <w:tabs>
          <w:tab w:val="left" w:pos="356"/>
        </w:tabs>
        <w:spacing w:line="322" w:lineRule="exact"/>
        <w:ind w:left="20" w:right="20"/>
        <w:jc w:val="both"/>
      </w:pPr>
      <w:r>
        <w:t>содействие в разработке и внедрении программ по работе с детскими общественными объединениями, воспитания подрастающих поколений;</w:t>
      </w:r>
    </w:p>
    <w:p w:rsidR="00BB41B7" w:rsidRDefault="00BB41B7" w:rsidP="00BB41B7">
      <w:pPr>
        <w:pStyle w:val="a4"/>
        <w:numPr>
          <w:ilvl w:val="0"/>
          <w:numId w:val="2"/>
        </w:numPr>
        <w:shd w:val="clear" w:color="auto" w:fill="auto"/>
        <w:tabs>
          <w:tab w:val="left" w:pos="318"/>
        </w:tabs>
        <w:spacing w:line="322" w:lineRule="exact"/>
        <w:ind w:left="20" w:right="20"/>
        <w:jc w:val="both"/>
      </w:pPr>
      <w:r>
        <w:t>формирование республиканской информационной базы данных успешных и перспективных практик детских общественных объединений, формирование банка авторских программ, методических разработок, статей;</w:t>
      </w:r>
    </w:p>
    <w:p w:rsidR="00BB41B7" w:rsidRDefault="00BB41B7" w:rsidP="00BB41B7">
      <w:pPr>
        <w:pStyle w:val="a4"/>
        <w:numPr>
          <w:ilvl w:val="0"/>
          <w:numId w:val="2"/>
        </w:numPr>
        <w:shd w:val="clear" w:color="auto" w:fill="auto"/>
        <w:tabs>
          <w:tab w:val="left" w:pos="202"/>
        </w:tabs>
        <w:spacing w:line="322" w:lineRule="exact"/>
        <w:ind w:left="20" w:right="20"/>
        <w:jc w:val="both"/>
      </w:pPr>
      <w:r>
        <w:t>стимулирование деятельности руководителей детских общественных объединений и поддержка кадрового потенциала;</w:t>
      </w:r>
    </w:p>
    <w:p w:rsidR="00BB41B7" w:rsidRDefault="00BB41B7" w:rsidP="00BB41B7">
      <w:pPr>
        <w:pStyle w:val="a4"/>
        <w:shd w:val="clear" w:color="auto" w:fill="auto"/>
        <w:spacing w:after="341" w:line="322" w:lineRule="exact"/>
        <w:ind w:left="20" w:right="20" w:firstLine="0"/>
        <w:jc w:val="both"/>
      </w:pPr>
      <w:r>
        <w:t>-определение реальных потребностей для успешного осуществления авторских идей в рамках их практической реализации на республиканском и муниципальном уровнях.</w:t>
      </w:r>
    </w:p>
    <w:p w:rsidR="00BB41B7" w:rsidRPr="00F0373B" w:rsidRDefault="00BB41B7" w:rsidP="00BB41B7">
      <w:pPr>
        <w:pStyle w:val="a4"/>
        <w:shd w:val="clear" w:color="auto" w:fill="auto"/>
        <w:spacing w:after="302" w:line="270" w:lineRule="exact"/>
        <w:ind w:left="2560" w:firstLine="0"/>
        <w:rPr>
          <w:b/>
        </w:rPr>
      </w:pPr>
      <w:r w:rsidRPr="00F0373B">
        <w:rPr>
          <w:b/>
        </w:rPr>
        <w:lastRenderedPageBreak/>
        <w:t>3. УЧАСТНИКИ И НОМИНАЦИИ КОНКУРСА</w:t>
      </w:r>
    </w:p>
    <w:p w:rsidR="00BB41B7" w:rsidRDefault="00BB41B7" w:rsidP="00BB41B7">
      <w:pPr>
        <w:pStyle w:val="a4"/>
        <w:shd w:val="clear" w:color="auto" w:fill="auto"/>
        <w:spacing w:line="326" w:lineRule="exact"/>
        <w:ind w:left="20" w:right="20" w:firstLine="720"/>
        <w:jc w:val="both"/>
      </w:pPr>
      <w:r>
        <w:t xml:space="preserve">3.1. К участию в Конкурсе </w:t>
      </w:r>
      <w:r w:rsidRPr="00F0373B">
        <w:rPr>
          <w:b/>
        </w:rPr>
        <w:t>приглашаются руководители детских общественных объединений Республики Татарстан, координаторы (методисты) детских общественных объединений, заместители директоров по воспитательной работе, педагоги-организаторы, вожатые, ученые, аспиранты, преподаватели и студенты вузов, представители детской и молодежной прессы.</w:t>
      </w:r>
    </w:p>
    <w:p w:rsidR="00BB41B7" w:rsidRDefault="00BB41B7" w:rsidP="00BB41B7">
      <w:pPr>
        <w:pStyle w:val="a4"/>
        <w:shd w:val="clear" w:color="auto" w:fill="auto"/>
        <w:spacing w:line="322" w:lineRule="exact"/>
        <w:ind w:left="20" w:right="20" w:firstLine="720"/>
        <w:jc w:val="both"/>
        <w:rPr>
          <w:b/>
        </w:rPr>
      </w:pPr>
      <w:r>
        <w:t xml:space="preserve">В Конкурсе могут принимать </w:t>
      </w:r>
      <w:proofErr w:type="gramStart"/>
      <w:r>
        <w:t>участие</w:t>
      </w:r>
      <w:proofErr w:type="gramEnd"/>
      <w:r>
        <w:t xml:space="preserve"> как </w:t>
      </w:r>
      <w:r w:rsidRPr="00F0373B">
        <w:rPr>
          <w:b/>
        </w:rPr>
        <w:t>коллективные работы,</w:t>
      </w:r>
      <w:r>
        <w:t xml:space="preserve"> так и </w:t>
      </w:r>
      <w:r w:rsidRPr="00F0373B">
        <w:rPr>
          <w:b/>
        </w:rPr>
        <w:t>отдельные авторы.</w:t>
      </w:r>
    </w:p>
    <w:p w:rsidR="00F0373B" w:rsidRDefault="00F0373B" w:rsidP="00BB41B7">
      <w:pPr>
        <w:pStyle w:val="a4"/>
        <w:shd w:val="clear" w:color="auto" w:fill="auto"/>
        <w:spacing w:line="322" w:lineRule="exact"/>
        <w:ind w:left="20" w:right="20" w:firstLine="720"/>
        <w:jc w:val="both"/>
        <w:rPr>
          <w:b/>
        </w:rPr>
      </w:pPr>
    </w:p>
    <w:p w:rsidR="00F0373B" w:rsidRDefault="00BB41B7" w:rsidP="00F0373B">
      <w:pPr>
        <w:pStyle w:val="a4"/>
        <w:shd w:val="clear" w:color="auto" w:fill="auto"/>
        <w:spacing w:line="322" w:lineRule="exact"/>
        <w:ind w:left="20" w:firstLine="720"/>
        <w:jc w:val="both"/>
        <w:rPr>
          <w:b/>
        </w:rPr>
      </w:pPr>
      <w:r>
        <w:t xml:space="preserve">3.2. </w:t>
      </w:r>
      <w:r w:rsidRPr="00F0373B">
        <w:rPr>
          <w:b/>
        </w:rPr>
        <w:t>Конкурс проводится по следующим номинациям:</w:t>
      </w:r>
      <w:r w:rsidR="00F0373B">
        <w:rPr>
          <w:b/>
        </w:rPr>
        <w:t xml:space="preserve"> </w:t>
      </w:r>
    </w:p>
    <w:p w:rsidR="00F0373B" w:rsidRDefault="00F0373B" w:rsidP="00F0373B">
      <w:pPr>
        <w:pStyle w:val="a4"/>
        <w:shd w:val="clear" w:color="auto" w:fill="auto"/>
        <w:spacing w:line="322" w:lineRule="exact"/>
        <w:ind w:left="20" w:firstLine="0"/>
        <w:jc w:val="both"/>
      </w:pPr>
      <w:r>
        <w:t xml:space="preserve">     1)  </w:t>
      </w:r>
      <w:r w:rsidR="00BB41B7">
        <w:t xml:space="preserve">авторские программы детских общественных организаций среднего </w:t>
      </w:r>
      <w:r>
        <w:t xml:space="preserve">  </w:t>
      </w:r>
    </w:p>
    <w:p w:rsidR="00BB41B7" w:rsidRDefault="00F0373B" w:rsidP="00F0373B">
      <w:pPr>
        <w:pStyle w:val="a4"/>
        <w:shd w:val="clear" w:color="auto" w:fill="auto"/>
        <w:spacing w:line="322" w:lineRule="exact"/>
        <w:ind w:left="20" w:firstLine="0"/>
        <w:jc w:val="both"/>
      </w:pPr>
      <w:r>
        <w:t xml:space="preserve">          </w:t>
      </w:r>
      <w:r w:rsidR="00BB41B7">
        <w:t>возраста от 8 до 13 лет;</w:t>
      </w:r>
    </w:p>
    <w:p w:rsidR="00BB41B7" w:rsidRDefault="00BB41B7" w:rsidP="00F0373B">
      <w:pPr>
        <w:pStyle w:val="a4"/>
        <w:numPr>
          <w:ilvl w:val="0"/>
          <w:numId w:val="9"/>
        </w:numPr>
        <w:shd w:val="clear" w:color="auto" w:fill="auto"/>
        <w:tabs>
          <w:tab w:val="left" w:pos="812"/>
        </w:tabs>
        <w:spacing w:line="322" w:lineRule="exact"/>
        <w:ind w:right="20"/>
      </w:pPr>
      <w:r>
        <w:t>авторские программы детских общественных организаций старшего возраста от 14 до 18 лет;</w:t>
      </w:r>
    </w:p>
    <w:p w:rsidR="00BB41B7" w:rsidRDefault="00BB41B7" w:rsidP="00F0373B">
      <w:pPr>
        <w:pStyle w:val="a4"/>
        <w:numPr>
          <w:ilvl w:val="1"/>
          <w:numId w:val="9"/>
        </w:numPr>
        <w:shd w:val="clear" w:color="auto" w:fill="auto"/>
        <w:tabs>
          <w:tab w:val="left" w:pos="735"/>
        </w:tabs>
        <w:spacing w:line="322" w:lineRule="exact"/>
        <w:ind w:left="720" w:right="20" w:hanging="340"/>
      </w:pPr>
      <w:r>
        <w:t>методические разработки по развитию детского движения в Республике Татарстан;</w:t>
      </w:r>
    </w:p>
    <w:p w:rsidR="00BB41B7" w:rsidRDefault="00BB41B7" w:rsidP="00F0373B">
      <w:pPr>
        <w:pStyle w:val="a4"/>
        <w:numPr>
          <w:ilvl w:val="1"/>
          <w:numId w:val="9"/>
        </w:numPr>
        <w:shd w:val="clear" w:color="auto" w:fill="auto"/>
        <w:tabs>
          <w:tab w:val="left" w:pos="740"/>
        </w:tabs>
        <w:spacing w:line="322" w:lineRule="exact"/>
        <w:ind w:left="720" w:right="20" w:hanging="340"/>
      </w:pPr>
      <w:r>
        <w:t>научные статьи или публикации по развитию детского движения в Республике Татарстан;</w:t>
      </w:r>
    </w:p>
    <w:p w:rsidR="00BB41B7" w:rsidRDefault="00BB41B7" w:rsidP="00F0373B">
      <w:pPr>
        <w:pStyle w:val="a4"/>
        <w:numPr>
          <w:ilvl w:val="1"/>
          <w:numId w:val="9"/>
        </w:numPr>
        <w:shd w:val="clear" w:color="auto" w:fill="auto"/>
        <w:tabs>
          <w:tab w:val="left" w:pos="730"/>
        </w:tabs>
        <w:spacing w:line="322" w:lineRule="exact"/>
        <w:ind w:left="720" w:right="20" w:hanging="340"/>
      </w:pPr>
      <w:r>
        <w:t>проекты, в том числе социальные, по развитию детского движения в Республике Татарстан;</w:t>
      </w:r>
    </w:p>
    <w:p w:rsidR="00BB41B7" w:rsidRDefault="00BB41B7" w:rsidP="00F0373B">
      <w:pPr>
        <w:pStyle w:val="a4"/>
        <w:numPr>
          <w:ilvl w:val="1"/>
          <w:numId w:val="9"/>
        </w:numPr>
        <w:shd w:val="clear" w:color="auto" w:fill="auto"/>
        <w:tabs>
          <w:tab w:val="left" w:pos="740"/>
        </w:tabs>
        <w:spacing w:after="341" w:line="322" w:lineRule="exact"/>
        <w:ind w:left="720" w:right="20" w:hanging="340"/>
      </w:pPr>
      <w:r>
        <w:t>авторские тренинги для лидеров и активистов детских общественных объединений.</w:t>
      </w:r>
    </w:p>
    <w:p w:rsidR="00BB41B7" w:rsidRPr="00F0373B" w:rsidRDefault="00BB41B7" w:rsidP="00BB41B7">
      <w:pPr>
        <w:pStyle w:val="a4"/>
        <w:shd w:val="clear" w:color="auto" w:fill="auto"/>
        <w:spacing w:after="311" w:line="270" w:lineRule="exact"/>
        <w:ind w:left="1700" w:firstLine="0"/>
        <w:rPr>
          <w:b/>
        </w:rPr>
      </w:pPr>
      <w:r>
        <w:t>4</w:t>
      </w:r>
      <w:r w:rsidRPr="00F0373B">
        <w:rPr>
          <w:b/>
        </w:rPr>
        <w:t>. ОРГАНИЗАЦИЯ И ПОРЯДОК ПРОВЕДЕНИЯ КОНКУРСА</w:t>
      </w:r>
    </w:p>
    <w:p w:rsidR="00BB41B7" w:rsidRDefault="00BB41B7" w:rsidP="00BB41B7">
      <w:pPr>
        <w:pStyle w:val="a4"/>
        <w:numPr>
          <w:ilvl w:val="0"/>
          <w:numId w:val="3"/>
        </w:numPr>
        <w:shd w:val="clear" w:color="auto" w:fill="auto"/>
        <w:tabs>
          <w:tab w:val="left" w:pos="1230"/>
        </w:tabs>
        <w:spacing w:line="322" w:lineRule="exact"/>
        <w:ind w:left="20" w:firstLine="720"/>
        <w:jc w:val="both"/>
      </w:pPr>
      <w:r>
        <w:t>Конкурс проводится с 21 августа по 15 ноября 2017 года в два этапа:</w:t>
      </w:r>
    </w:p>
    <w:p w:rsidR="00BB41B7" w:rsidRDefault="008E4D43" w:rsidP="00BB41B7">
      <w:pPr>
        <w:pStyle w:val="a4"/>
        <w:numPr>
          <w:ilvl w:val="1"/>
          <w:numId w:val="3"/>
        </w:numPr>
        <w:shd w:val="clear" w:color="auto" w:fill="auto"/>
        <w:tabs>
          <w:tab w:val="left" w:pos="975"/>
        </w:tabs>
        <w:spacing w:line="322" w:lineRule="exact"/>
        <w:ind w:left="20" w:right="20" w:firstLine="720"/>
        <w:jc w:val="both"/>
      </w:pPr>
      <w:r>
        <w:rPr>
          <w:b/>
        </w:rPr>
        <w:t xml:space="preserve">этап – школьный с 07 сентября  по 5 </w:t>
      </w:r>
      <w:r w:rsidR="00BB41B7" w:rsidRPr="00031504">
        <w:rPr>
          <w:b/>
        </w:rPr>
        <w:t>октября</w:t>
      </w:r>
      <w:r w:rsidR="00BB41B7">
        <w:t xml:space="preserve"> 2017 года - прием заявок и работ, представленных на Конкурс;</w:t>
      </w:r>
    </w:p>
    <w:p w:rsidR="008E4D43" w:rsidRDefault="00BB41B7" w:rsidP="008E4D43">
      <w:pPr>
        <w:pStyle w:val="a4"/>
        <w:numPr>
          <w:ilvl w:val="1"/>
          <w:numId w:val="3"/>
        </w:numPr>
        <w:shd w:val="clear" w:color="auto" w:fill="auto"/>
        <w:tabs>
          <w:tab w:val="left" w:pos="1042"/>
        </w:tabs>
        <w:spacing w:line="322" w:lineRule="exact"/>
        <w:ind w:left="20" w:right="20" w:firstLine="720"/>
        <w:jc w:val="both"/>
      </w:pPr>
      <w:r w:rsidRPr="00031504">
        <w:rPr>
          <w:b/>
        </w:rPr>
        <w:t xml:space="preserve">этап </w:t>
      </w:r>
      <w:r w:rsidR="008E4D43">
        <w:rPr>
          <w:b/>
        </w:rPr>
        <w:t>– муниципальный с 05 октября по 10 октября</w:t>
      </w:r>
      <w:r w:rsidR="008E4D43" w:rsidRPr="008E4D43">
        <w:t xml:space="preserve"> </w:t>
      </w:r>
      <w:r w:rsidR="008E4D43">
        <w:t>экспертная оценка работ, подведение итогов.</w:t>
      </w:r>
    </w:p>
    <w:p w:rsidR="008E4D43" w:rsidRPr="008E4D43" w:rsidRDefault="008E4D43" w:rsidP="00BB41B7">
      <w:pPr>
        <w:pStyle w:val="a4"/>
        <w:numPr>
          <w:ilvl w:val="1"/>
          <w:numId w:val="3"/>
        </w:numPr>
        <w:shd w:val="clear" w:color="auto" w:fill="auto"/>
        <w:tabs>
          <w:tab w:val="left" w:pos="1042"/>
        </w:tabs>
        <w:spacing w:line="322" w:lineRule="exact"/>
        <w:ind w:left="20" w:right="20" w:firstLine="720"/>
        <w:jc w:val="both"/>
      </w:pPr>
      <w:r>
        <w:rPr>
          <w:b/>
        </w:rPr>
        <w:t xml:space="preserve"> этап – республиканский с </w:t>
      </w:r>
      <w:r w:rsidRPr="00031504">
        <w:rPr>
          <w:b/>
        </w:rPr>
        <w:t>15 октября по 15 ноября</w:t>
      </w:r>
      <w:r>
        <w:t xml:space="preserve"> 2017 года - экспертная оценка работ, подведение итогов.</w:t>
      </w:r>
    </w:p>
    <w:p w:rsidR="00BB41B7" w:rsidRDefault="00BB41B7" w:rsidP="008E4D43">
      <w:pPr>
        <w:pStyle w:val="a4"/>
        <w:shd w:val="clear" w:color="auto" w:fill="auto"/>
        <w:tabs>
          <w:tab w:val="left" w:pos="1042"/>
        </w:tabs>
        <w:spacing w:line="322" w:lineRule="exact"/>
        <w:ind w:left="740" w:right="20" w:firstLine="0"/>
        <w:jc w:val="both"/>
      </w:pPr>
    </w:p>
    <w:p w:rsidR="00BB41B7" w:rsidRPr="008E4D43" w:rsidRDefault="00BB41B7" w:rsidP="00BB41B7">
      <w:pPr>
        <w:pStyle w:val="a4"/>
        <w:numPr>
          <w:ilvl w:val="0"/>
          <w:numId w:val="3"/>
        </w:numPr>
        <w:shd w:val="clear" w:color="auto" w:fill="auto"/>
        <w:tabs>
          <w:tab w:val="left" w:pos="1239"/>
        </w:tabs>
        <w:spacing w:line="322" w:lineRule="exact"/>
        <w:ind w:left="20" w:firstLine="720"/>
        <w:jc w:val="both"/>
        <w:rPr>
          <w:b/>
        </w:rPr>
      </w:pPr>
      <w:r w:rsidRPr="008E4D43">
        <w:rPr>
          <w:b/>
        </w:rPr>
        <w:t>Организационный комитет Конкурса:</w:t>
      </w:r>
    </w:p>
    <w:p w:rsidR="00BB41B7" w:rsidRDefault="00031504" w:rsidP="00BB41B7">
      <w:pPr>
        <w:pStyle w:val="a4"/>
        <w:numPr>
          <w:ilvl w:val="0"/>
          <w:numId w:val="4"/>
        </w:numPr>
        <w:shd w:val="clear" w:color="auto" w:fill="auto"/>
        <w:tabs>
          <w:tab w:val="left" w:pos="903"/>
        </w:tabs>
        <w:spacing w:line="322" w:lineRule="exact"/>
        <w:ind w:left="20" w:firstLine="720"/>
        <w:jc w:val="both"/>
      </w:pPr>
      <w:r>
        <w:t xml:space="preserve"> </w:t>
      </w:r>
      <w:r w:rsidR="00BB41B7">
        <w:t>осуществляет общее руководство подготовкой и проведением Конкурса;</w:t>
      </w:r>
    </w:p>
    <w:p w:rsidR="00BB41B7" w:rsidRDefault="00BB41B7" w:rsidP="00BB41B7">
      <w:pPr>
        <w:pStyle w:val="a4"/>
        <w:numPr>
          <w:ilvl w:val="0"/>
          <w:numId w:val="4"/>
        </w:numPr>
        <w:shd w:val="clear" w:color="auto" w:fill="auto"/>
        <w:tabs>
          <w:tab w:val="left" w:pos="999"/>
        </w:tabs>
        <w:spacing w:after="341" w:line="322" w:lineRule="exact"/>
        <w:ind w:left="20" w:right="20" w:firstLine="720"/>
        <w:jc w:val="both"/>
      </w:pPr>
      <w:r>
        <w:t>формирует списки участников, систематизирует авторские материалы в соответствии с Положением Конкурса, организует работу Экспертного совета по подведению итогов, готовит сертификаты участников и т.д.</w:t>
      </w:r>
    </w:p>
    <w:p w:rsidR="00BB41B7" w:rsidRPr="00031504" w:rsidRDefault="00BB41B7" w:rsidP="00BB41B7">
      <w:pPr>
        <w:pStyle w:val="a4"/>
        <w:shd w:val="clear" w:color="auto" w:fill="auto"/>
        <w:spacing w:after="306" w:line="270" w:lineRule="exact"/>
        <w:ind w:left="1280" w:firstLine="0"/>
        <w:rPr>
          <w:b/>
        </w:rPr>
      </w:pPr>
      <w:r>
        <w:t>5</w:t>
      </w:r>
      <w:r w:rsidRPr="00031504">
        <w:rPr>
          <w:b/>
        </w:rPr>
        <w:t>. ТРЕБОВАНИЯ К ДОКУМЕНТАМ И МАТЕРИАЛАМ КОНКУРСА</w:t>
      </w:r>
    </w:p>
    <w:p w:rsidR="00BB41B7" w:rsidRDefault="00BB41B7" w:rsidP="00BB41B7">
      <w:pPr>
        <w:pStyle w:val="a4"/>
        <w:numPr>
          <w:ilvl w:val="0"/>
          <w:numId w:val="5"/>
        </w:numPr>
        <w:shd w:val="clear" w:color="auto" w:fill="auto"/>
        <w:tabs>
          <w:tab w:val="left" w:pos="1249"/>
        </w:tabs>
        <w:spacing w:line="322" w:lineRule="exact"/>
        <w:ind w:left="20" w:right="20" w:firstLine="720"/>
        <w:jc w:val="both"/>
      </w:pPr>
      <w:r>
        <w:t xml:space="preserve">К участию в Конкурсе допускаются авторские программы, методические разработки, тренинги, научные статьи и публикации, </w:t>
      </w:r>
      <w:r>
        <w:lastRenderedPageBreak/>
        <w:t>соответствующие установленной Положением теме «Развитие детского движения в Республике Татарстан».</w:t>
      </w:r>
    </w:p>
    <w:p w:rsidR="00031504" w:rsidRDefault="00031504" w:rsidP="00031504">
      <w:pPr>
        <w:pStyle w:val="a4"/>
        <w:shd w:val="clear" w:color="auto" w:fill="auto"/>
        <w:tabs>
          <w:tab w:val="left" w:pos="1249"/>
        </w:tabs>
        <w:spacing w:line="322" w:lineRule="exact"/>
        <w:ind w:right="20" w:firstLine="0"/>
        <w:jc w:val="both"/>
      </w:pPr>
    </w:p>
    <w:p w:rsidR="00031504" w:rsidRDefault="00031504" w:rsidP="00031504">
      <w:pPr>
        <w:pStyle w:val="a4"/>
        <w:shd w:val="clear" w:color="auto" w:fill="auto"/>
        <w:tabs>
          <w:tab w:val="left" w:pos="1249"/>
        </w:tabs>
        <w:spacing w:line="322" w:lineRule="exact"/>
        <w:ind w:right="20" w:firstLine="0"/>
        <w:jc w:val="both"/>
      </w:pPr>
    </w:p>
    <w:p w:rsidR="00BB41B7" w:rsidRPr="00031504" w:rsidRDefault="00BB41B7" w:rsidP="00BB41B7">
      <w:pPr>
        <w:pStyle w:val="a4"/>
        <w:numPr>
          <w:ilvl w:val="0"/>
          <w:numId w:val="5"/>
        </w:numPr>
        <w:shd w:val="clear" w:color="auto" w:fill="auto"/>
        <w:tabs>
          <w:tab w:val="left" w:pos="1354"/>
        </w:tabs>
        <w:spacing w:line="322" w:lineRule="exact"/>
        <w:ind w:left="20" w:right="20" w:firstLine="720"/>
        <w:jc w:val="both"/>
        <w:rPr>
          <w:b/>
        </w:rPr>
      </w:pPr>
      <w:r w:rsidRPr="00031504">
        <w:rPr>
          <w:b/>
        </w:rPr>
        <w:t>Для участия в Конкурсе представляются следующие документы и материалы (только в электронном виде):</w:t>
      </w:r>
    </w:p>
    <w:p w:rsidR="00BB41B7" w:rsidRDefault="00BB41B7" w:rsidP="00BB41B7">
      <w:pPr>
        <w:pStyle w:val="a4"/>
        <w:numPr>
          <w:ilvl w:val="0"/>
          <w:numId w:val="4"/>
        </w:numPr>
        <w:shd w:val="clear" w:color="auto" w:fill="auto"/>
        <w:tabs>
          <w:tab w:val="left" w:pos="1014"/>
        </w:tabs>
        <w:spacing w:line="322" w:lineRule="exact"/>
        <w:ind w:left="20" w:right="20" w:firstLine="720"/>
        <w:jc w:val="both"/>
      </w:pPr>
      <w:r w:rsidRPr="00031504">
        <w:rPr>
          <w:b/>
        </w:rPr>
        <w:t xml:space="preserve">заявка на участие </w:t>
      </w:r>
      <w:r>
        <w:t xml:space="preserve">в Конкурсе с указанием названия программы или методического материала, номинации, информации об организации и авторах, приславших материалы на Конкурс, заверенного печатью организации (приложение </w:t>
      </w:r>
      <w:r>
        <w:rPr>
          <w:rStyle w:val="12"/>
        </w:rPr>
        <w:t>№1);</w:t>
      </w:r>
    </w:p>
    <w:p w:rsidR="00BB41B7" w:rsidRDefault="00BB41B7" w:rsidP="00BB41B7">
      <w:pPr>
        <w:pStyle w:val="a4"/>
        <w:numPr>
          <w:ilvl w:val="0"/>
          <w:numId w:val="4"/>
        </w:numPr>
        <w:shd w:val="clear" w:color="auto" w:fill="auto"/>
        <w:tabs>
          <w:tab w:val="left" w:pos="898"/>
        </w:tabs>
        <w:spacing w:line="322" w:lineRule="exact"/>
        <w:ind w:left="20" w:right="20" w:firstLine="720"/>
        <w:jc w:val="both"/>
      </w:pPr>
      <w:r w:rsidRPr="00031504">
        <w:rPr>
          <w:b/>
        </w:rPr>
        <w:t>согласие на обработку персональных данных</w:t>
      </w:r>
      <w:r>
        <w:t xml:space="preserve"> от каждого лица, информация о котором содержится в заявке (приложение № 2);</w:t>
      </w:r>
    </w:p>
    <w:p w:rsidR="00BB41B7" w:rsidRDefault="00BB41B7" w:rsidP="00BB41B7">
      <w:pPr>
        <w:pStyle w:val="a4"/>
        <w:numPr>
          <w:ilvl w:val="0"/>
          <w:numId w:val="4"/>
        </w:numPr>
        <w:shd w:val="clear" w:color="auto" w:fill="auto"/>
        <w:tabs>
          <w:tab w:val="left" w:pos="912"/>
        </w:tabs>
        <w:spacing w:line="322" w:lineRule="exact"/>
        <w:ind w:right="20" w:firstLine="720"/>
        <w:jc w:val="both"/>
      </w:pPr>
      <w:r w:rsidRPr="00031504">
        <w:rPr>
          <w:b/>
        </w:rPr>
        <w:t>те</w:t>
      </w:r>
      <w:proofErr w:type="gramStart"/>
      <w:r w:rsidRPr="00031504">
        <w:rPr>
          <w:b/>
        </w:rPr>
        <w:t>кст пр</w:t>
      </w:r>
      <w:proofErr w:type="gramEnd"/>
      <w:r w:rsidRPr="00031504">
        <w:rPr>
          <w:b/>
        </w:rPr>
        <w:t>ограммы или методического материала</w:t>
      </w:r>
      <w:r>
        <w:t xml:space="preserve"> (в редакторе </w:t>
      </w:r>
      <w:r>
        <w:rPr>
          <w:lang w:val="en-US" w:eastAsia="en-US"/>
        </w:rPr>
        <w:t>Word</w:t>
      </w:r>
      <w:r w:rsidRPr="00592C93">
        <w:rPr>
          <w:lang w:eastAsia="en-US"/>
        </w:rPr>
        <w:t xml:space="preserve">, </w:t>
      </w:r>
      <w:r>
        <w:t xml:space="preserve">шрифт </w:t>
      </w:r>
      <w:r>
        <w:rPr>
          <w:lang w:val="en-US" w:eastAsia="en-US"/>
        </w:rPr>
        <w:t>Times</w:t>
      </w:r>
      <w:r w:rsidRPr="00592C93">
        <w:rPr>
          <w:lang w:eastAsia="en-US"/>
        </w:rPr>
        <w:t xml:space="preserve"> </w:t>
      </w:r>
      <w:r>
        <w:rPr>
          <w:lang w:val="en-US" w:eastAsia="en-US"/>
        </w:rPr>
        <w:t>New</w:t>
      </w:r>
      <w:r w:rsidRPr="00592C93">
        <w:rPr>
          <w:lang w:eastAsia="en-US"/>
        </w:rPr>
        <w:t xml:space="preserve"> </w:t>
      </w:r>
      <w:r>
        <w:rPr>
          <w:lang w:val="en-US" w:eastAsia="en-US"/>
        </w:rPr>
        <w:t>Roman</w:t>
      </w:r>
      <w:r w:rsidRPr="00592C93">
        <w:rPr>
          <w:lang w:eastAsia="en-US"/>
        </w:rPr>
        <w:t xml:space="preserve"> </w:t>
      </w:r>
      <w:r>
        <w:t>14, интервал 1,5). Объем основного текста программы не должен превышать 20 страниц;</w:t>
      </w:r>
    </w:p>
    <w:p w:rsidR="00BB41B7" w:rsidRDefault="00BB41B7" w:rsidP="00BB41B7">
      <w:pPr>
        <w:pStyle w:val="a4"/>
        <w:numPr>
          <w:ilvl w:val="0"/>
          <w:numId w:val="4"/>
        </w:numPr>
        <w:shd w:val="clear" w:color="auto" w:fill="auto"/>
        <w:tabs>
          <w:tab w:val="left" w:pos="979"/>
        </w:tabs>
        <w:spacing w:line="322" w:lineRule="exact"/>
        <w:ind w:right="20" w:firstLine="720"/>
        <w:jc w:val="both"/>
      </w:pPr>
      <w:r w:rsidRPr="00031504">
        <w:rPr>
          <w:b/>
        </w:rPr>
        <w:t xml:space="preserve">оригинальность текста </w:t>
      </w:r>
      <w:r>
        <w:t>должна превышать 60% (работа проверяется на наличие плагиата);</w:t>
      </w:r>
    </w:p>
    <w:p w:rsidR="00BB41B7" w:rsidRDefault="00BB41B7" w:rsidP="00BB41B7">
      <w:pPr>
        <w:pStyle w:val="a4"/>
        <w:numPr>
          <w:ilvl w:val="0"/>
          <w:numId w:val="4"/>
        </w:numPr>
        <w:shd w:val="clear" w:color="auto" w:fill="auto"/>
        <w:tabs>
          <w:tab w:val="left" w:pos="965"/>
        </w:tabs>
        <w:spacing w:line="322" w:lineRule="exact"/>
        <w:ind w:right="20" w:firstLine="720"/>
        <w:jc w:val="both"/>
      </w:pPr>
      <w:r w:rsidRPr="00031504">
        <w:rPr>
          <w:b/>
        </w:rPr>
        <w:t>приложение к программе или методическим материалам</w:t>
      </w:r>
      <w:r>
        <w:t xml:space="preserve"> (по желанию), раскрывающие основные позиции, указанные в программе (методических материалах), диагностический инструментарий, подтверждающий результативность проведенной работы, материалы СМИ, фото и видео.</w:t>
      </w:r>
    </w:p>
    <w:p w:rsidR="00BB41B7" w:rsidRDefault="00BB41B7" w:rsidP="00AB475B">
      <w:pPr>
        <w:pStyle w:val="a4"/>
        <w:numPr>
          <w:ilvl w:val="0"/>
          <w:numId w:val="5"/>
        </w:numPr>
        <w:shd w:val="clear" w:color="auto" w:fill="auto"/>
        <w:tabs>
          <w:tab w:val="left" w:pos="1205"/>
        </w:tabs>
        <w:spacing w:line="240" w:lineRule="auto"/>
        <w:ind w:right="20" w:firstLine="720"/>
        <w:contextualSpacing/>
        <w:jc w:val="both"/>
      </w:pPr>
      <w:r w:rsidRPr="00031504">
        <w:rPr>
          <w:b/>
        </w:rPr>
        <w:t>Все документы и матер</w:t>
      </w:r>
      <w:r w:rsidR="008E4D43">
        <w:rPr>
          <w:b/>
        </w:rPr>
        <w:t xml:space="preserve">иалы должны быть направлены до </w:t>
      </w:r>
      <w:r w:rsidRPr="00031504">
        <w:rPr>
          <w:b/>
        </w:rPr>
        <w:t xml:space="preserve">5 октября 2017 года одним общим файлом в соответствии с пунктом 5.2 настоящего Положения на электронный адрес: </w:t>
      </w:r>
      <w:proofErr w:type="spellStart"/>
      <w:r w:rsidR="008E4D43">
        <w:rPr>
          <w:b/>
          <w:lang w:val="en-US"/>
        </w:rPr>
        <w:t>habirova</w:t>
      </w:r>
      <w:proofErr w:type="spellEnd"/>
      <w:r w:rsidR="008E4D43" w:rsidRPr="008E4D43">
        <w:rPr>
          <w:b/>
        </w:rPr>
        <w:t xml:space="preserve">_3@ </w:t>
      </w:r>
      <w:r w:rsidR="008E4D43">
        <w:rPr>
          <w:b/>
          <w:lang w:val="en-US"/>
        </w:rPr>
        <w:t>mail</w:t>
      </w:r>
      <w:r w:rsidR="008E4D43" w:rsidRPr="008E4D43">
        <w:rPr>
          <w:b/>
        </w:rPr>
        <w:t>.</w:t>
      </w:r>
      <w:proofErr w:type="spellStart"/>
      <w:r w:rsidR="008E4D43">
        <w:rPr>
          <w:b/>
          <w:lang w:val="en-US"/>
        </w:rPr>
        <w:t>ru</w:t>
      </w:r>
      <w:proofErr w:type="spellEnd"/>
      <w:r w:rsidR="008E4D43" w:rsidRPr="008E4D43">
        <w:rPr>
          <w:b/>
        </w:rPr>
        <w:t xml:space="preserve"> </w:t>
      </w:r>
      <w:r w:rsidRPr="00031504">
        <w:rPr>
          <w:b/>
        </w:rPr>
        <w:t>с пометкой «КАП»</w:t>
      </w:r>
      <w:r>
        <w:t xml:space="preserve"> («Конкурс Авторских Программ»),</w:t>
      </w:r>
    </w:p>
    <w:p w:rsidR="008E4D43" w:rsidRDefault="008E4D43" w:rsidP="00AB475B">
      <w:pPr>
        <w:pStyle w:val="a4"/>
        <w:shd w:val="clear" w:color="auto" w:fill="auto"/>
        <w:spacing w:after="301" w:line="240" w:lineRule="auto"/>
        <w:ind w:firstLine="720"/>
        <w:contextualSpacing/>
        <w:jc w:val="both"/>
        <w:rPr>
          <w:lang w:val="en-US"/>
        </w:rPr>
      </w:pPr>
    </w:p>
    <w:p w:rsidR="00BB41B7" w:rsidRDefault="00BB41B7" w:rsidP="00AB475B">
      <w:pPr>
        <w:pStyle w:val="a4"/>
        <w:shd w:val="clear" w:color="auto" w:fill="auto"/>
        <w:spacing w:after="301" w:line="240" w:lineRule="auto"/>
        <w:ind w:firstLine="720"/>
        <w:contextualSpacing/>
        <w:jc w:val="both"/>
      </w:pPr>
      <w:r>
        <w:t xml:space="preserve">6. </w:t>
      </w:r>
      <w:r w:rsidRPr="008E4D43">
        <w:rPr>
          <w:b/>
        </w:rPr>
        <w:t>ЭКСПЕРТНЫЙ СОВЕТ ПО ПОДВЕДЕНИЮ ИТОГОВ КОНКУРСА</w:t>
      </w:r>
    </w:p>
    <w:p w:rsidR="00BB41B7" w:rsidRDefault="00BB41B7" w:rsidP="00AB475B">
      <w:pPr>
        <w:pStyle w:val="a4"/>
        <w:numPr>
          <w:ilvl w:val="0"/>
          <w:numId w:val="6"/>
        </w:numPr>
        <w:shd w:val="clear" w:color="auto" w:fill="auto"/>
        <w:tabs>
          <w:tab w:val="left" w:pos="1210"/>
        </w:tabs>
        <w:spacing w:line="240" w:lineRule="auto"/>
        <w:ind w:firstLine="720"/>
        <w:contextualSpacing/>
        <w:jc w:val="both"/>
      </w:pPr>
      <w:r>
        <w:t>Для подведения итогов Конкурса создается Экспертный совет.</w:t>
      </w:r>
    </w:p>
    <w:p w:rsidR="00BB41B7" w:rsidRDefault="00BB41B7" w:rsidP="00AB475B">
      <w:pPr>
        <w:pStyle w:val="a4"/>
        <w:shd w:val="clear" w:color="auto" w:fill="auto"/>
        <w:tabs>
          <w:tab w:val="left" w:pos="1354"/>
          <w:tab w:val="right" w:pos="10253"/>
        </w:tabs>
        <w:spacing w:line="322" w:lineRule="exact"/>
        <w:ind w:left="720" w:right="20" w:firstLine="0"/>
        <w:jc w:val="both"/>
      </w:pPr>
      <w:r>
        <w:t xml:space="preserve"> Экспертный совет Конкурса:</w:t>
      </w:r>
    </w:p>
    <w:p w:rsidR="00BB41B7" w:rsidRDefault="00BB41B7" w:rsidP="00BB41B7">
      <w:pPr>
        <w:pStyle w:val="a4"/>
        <w:numPr>
          <w:ilvl w:val="0"/>
          <w:numId w:val="4"/>
        </w:numPr>
        <w:shd w:val="clear" w:color="auto" w:fill="auto"/>
        <w:tabs>
          <w:tab w:val="left" w:pos="878"/>
        </w:tabs>
        <w:spacing w:line="322" w:lineRule="exact"/>
        <w:ind w:firstLine="720"/>
        <w:jc w:val="both"/>
      </w:pPr>
      <w:r>
        <w:t>проводит экспертизу материалов, направляемых на Конкурс;</w:t>
      </w:r>
    </w:p>
    <w:p w:rsidR="00BB41B7" w:rsidRDefault="00BB41B7" w:rsidP="00BB41B7">
      <w:pPr>
        <w:pStyle w:val="a4"/>
        <w:numPr>
          <w:ilvl w:val="0"/>
          <w:numId w:val="4"/>
        </w:numPr>
        <w:shd w:val="clear" w:color="auto" w:fill="auto"/>
        <w:tabs>
          <w:tab w:val="left" w:pos="888"/>
        </w:tabs>
        <w:spacing w:line="322" w:lineRule="exact"/>
        <w:ind w:firstLine="720"/>
        <w:jc w:val="both"/>
      </w:pPr>
      <w:r>
        <w:t>формирует список победителей и призеров Конкурса.</w:t>
      </w:r>
    </w:p>
    <w:p w:rsidR="00BB41B7" w:rsidRDefault="00BB41B7" w:rsidP="00BB41B7">
      <w:pPr>
        <w:pStyle w:val="a4"/>
        <w:numPr>
          <w:ilvl w:val="0"/>
          <w:numId w:val="6"/>
        </w:numPr>
        <w:shd w:val="clear" w:color="auto" w:fill="auto"/>
        <w:tabs>
          <w:tab w:val="left" w:pos="1205"/>
        </w:tabs>
        <w:spacing w:after="341" w:line="322" w:lineRule="exact"/>
        <w:ind w:firstLine="720"/>
        <w:jc w:val="both"/>
      </w:pPr>
      <w:r>
        <w:t>Решения Экспертного совета не пересматриваются.</w:t>
      </w:r>
    </w:p>
    <w:p w:rsidR="00BB41B7" w:rsidRPr="008E4D43" w:rsidRDefault="00BB41B7" w:rsidP="008E4D43">
      <w:pPr>
        <w:pStyle w:val="a4"/>
        <w:shd w:val="clear" w:color="auto" w:fill="auto"/>
        <w:spacing w:line="270" w:lineRule="exact"/>
        <w:ind w:left="1500" w:firstLine="0"/>
        <w:rPr>
          <w:b/>
        </w:rPr>
      </w:pPr>
      <w:r>
        <w:t xml:space="preserve">7. </w:t>
      </w:r>
      <w:r w:rsidRPr="008E4D43">
        <w:rPr>
          <w:b/>
        </w:rPr>
        <w:t>ПОДВЕДЕНИЕ ИТОГОВ И НАГРАЖДЕНИЕ ПОБЕДИТЕЛЕЙ</w:t>
      </w:r>
      <w:r w:rsidR="008E4D43" w:rsidRPr="008E4D43">
        <w:rPr>
          <w:b/>
        </w:rPr>
        <w:t xml:space="preserve"> </w:t>
      </w:r>
      <w:r w:rsidRPr="008E4D43">
        <w:rPr>
          <w:b/>
        </w:rPr>
        <w:t>КОНКУРСА</w:t>
      </w:r>
    </w:p>
    <w:p w:rsidR="00BB41B7" w:rsidRPr="008E4D43" w:rsidRDefault="00BB41B7" w:rsidP="00BB41B7">
      <w:pPr>
        <w:pStyle w:val="a4"/>
        <w:numPr>
          <w:ilvl w:val="0"/>
          <w:numId w:val="7"/>
        </w:numPr>
        <w:shd w:val="clear" w:color="auto" w:fill="auto"/>
        <w:tabs>
          <w:tab w:val="left" w:pos="1224"/>
        </w:tabs>
        <w:spacing w:line="322" w:lineRule="exact"/>
        <w:ind w:right="20" w:firstLine="720"/>
        <w:jc w:val="both"/>
        <w:rPr>
          <w:b/>
        </w:rPr>
      </w:pPr>
      <w:r>
        <w:t xml:space="preserve">Авторы работ, получивших высшую оценку среди участников Конкурса, </w:t>
      </w:r>
      <w:r w:rsidRPr="008E4D43">
        <w:rPr>
          <w:b/>
        </w:rPr>
        <w:t>объявляются лауреатами и поощряются денежными премиями от 2000 до 10000 рублей</w:t>
      </w:r>
      <w:r w:rsidR="008E4D43" w:rsidRPr="008E4D43">
        <w:rPr>
          <w:b/>
        </w:rPr>
        <w:t xml:space="preserve"> (республиканский этап)</w:t>
      </w:r>
      <w:r w:rsidRPr="008E4D43">
        <w:rPr>
          <w:b/>
        </w:rPr>
        <w:t>.</w:t>
      </w:r>
    </w:p>
    <w:p w:rsidR="00BB41B7" w:rsidRDefault="00BB41B7" w:rsidP="00BB41B7">
      <w:pPr>
        <w:pStyle w:val="a4"/>
        <w:numPr>
          <w:ilvl w:val="0"/>
          <w:numId w:val="7"/>
        </w:numPr>
        <w:shd w:val="clear" w:color="auto" w:fill="auto"/>
        <w:tabs>
          <w:tab w:val="left" w:pos="1205"/>
        </w:tabs>
        <w:spacing w:line="322" w:lineRule="exact"/>
        <w:ind w:firstLine="720"/>
        <w:jc w:val="both"/>
      </w:pPr>
      <w:r>
        <w:t xml:space="preserve">Предусмотрено </w:t>
      </w:r>
      <w:r w:rsidRPr="008E4D43">
        <w:rPr>
          <w:b/>
        </w:rPr>
        <w:t>вручение поощрительных и специальных дипломов</w:t>
      </w:r>
      <w:r>
        <w:t>.</w:t>
      </w:r>
    </w:p>
    <w:p w:rsidR="00BB41B7" w:rsidRDefault="00BB41B7" w:rsidP="00BB41B7">
      <w:pPr>
        <w:pStyle w:val="a4"/>
        <w:numPr>
          <w:ilvl w:val="0"/>
          <w:numId w:val="7"/>
        </w:numPr>
        <w:shd w:val="clear" w:color="auto" w:fill="auto"/>
        <w:tabs>
          <w:tab w:val="left" w:pos="1205"/>
        </w:tabs>
        <w:spacing w:line="322" w:lineRule="exact"/>
        <w:ind w:firstLine="720"/>
        <w:jc w:val="both"/>
      </w:pPr>
      <w:r w:rsidRPr="00AB475B">
        <w:rPr>
          <w:b/>
        </w:rPr>
        <w:t>Каждый участник Конкурса получает сертификат об участии</w:t>
      </w:r>
      <w:r>
        <w:t>.</w:t>
      </w:r>
    </w:p>
    <w:p w:rsidR="00BB41B7" w:rsidRDefault="00BB41B7" w:rsidP="00BB41B7">
      <w:pPr>
        <w:pStyle w:val="a4"/>
        <w:numPr>
          <w:ilvl w:val="0"/>
          <w:numId w:val="7"/>
        </w:numPr>
        <w:shd w:val="clear" w:color="auto" w:fill="auto"/>
        <w:tabs>
          <w:tab w:val="left" w:pos="1238"/>
        </w:tabs>
        <w:spacing w:line="322" w:lineRule="exact"/>
        <w:ind w:right="20" w:firstLine="720"/>
        <w:jc w:val="both"/>
      </w:pPr>
      <w:r>
        <w:t xml:space="preserve">Результаты Конкурса публикуются на официальном сайте региональной общественной организации «Совет детских организаций Республики Татарстан» </w:t>
      </w:r>
      <w:proofErr w:type="spellStart"/>
      <w:r>
        <w:rPr>
          <w:lang w:val="en-US" w:eastAsia="en-US"/>
        </w:rPr>
        <w:t>sdo</w:t>
      </w:r>
      <w:proofErr w:type="spellEnd"/>
      <w:r w:rsidRPr="00592C93">
        <w:rPr>
          <w:lang w:eastAsia="en-US"/>
        </w:rPr>
        <w:t xml:space="preserve">- </w:t>
      </w:r>
      <w:proofErr w:type="spellStart"/>
      <w:r>
        <w:rPr>
          <w:lang w:val="en-US" w:eastAsia="en-US"/>
        </w:rPr>
        <w:t>rt</w:t>
      </w:r>
      <w:proofErr w:type="spellEnd"/>
      <w:r w:rsidRPr="00592C93">
        <w:rPr>
          <w:lang w:eastAsia="en-US"/>
        </w:rPr>
        <w:t>.</w:t>
      </w:r>
      <w:proofErr w:type="spellStart"/>
      <w:r>
        <w:rPr>
          <w:lang w:val="en-US" w:eastAsia="en-US"/>
        </w:rPr>
        <w:t>ru</w:t>
      </w:r>
      <w:proofErr w:type="spellEnd"/>
      <w:r w:rsidRPr="00592C93">
        <w:rPr>
          <w:lang w:eastAsia="en-US"/>
        </w:rPr>
        <w:t xml:space="preserve"> </w:t>
      </w:r>
      <w:r>
        <w:t>в разделе «Документы».</w:t>
      </w:r>
    </w:p>
    <w:p w:rsidR="00AB475B" w:rsidRDefault="00AB475B" w:rsidP="00BB41B7">
      <w:pPr>
        <w:pStyle w:val="a4"/>
        <w:shd w:val="clear" w:color="auto" w:fill="auto"/>
        <w:spacing w:after="162" w:line="270" w:lineRule="exact"/>
        <w:ind w:left="8140" w:firstLine="0"/>
      </w:pPr>
    </w:p>
    <w:p w:rsidR="00AB475B" w:rsidRDefault="00AB475B" w:rsidP="00BB41B7">
      <w:pPr>
        <w:pStyle w:val="a4"/>
        <w:shd w:val="clear" w:color="auto" w:fill="auto"/>
        <w:spacing w:after="162" w:line="270" w:lineRule="exact"/>
        <w:ind w:left="8140" w:firstLine="0"/>
      </w:pPr>
    </w:p>
    <w:p w:rsidR="00BB41B7" w:rsidRDefault="00BB41B7" w:rsidP="00BB41B7">
      <w:pPr>
        <w:pStyle w:val="a4"/>
        <w:shd w:val="clear" w:color="auto" w:fill="auto"/>
        <w:spacing w:after="162" w:line="270" w:lineRule="exact"/>
        <w:ind w:left="8140" w:firstLine="0"/>
      </w:pPr>
      <w:r>
        <w:lastRenderedPageBreak/>
        <w:t>Приложение № 1</w:t>
      </w:r>
    </w:p>
    <w:p w:rsidR="00BB41B7" w:rsidRDefault="00BB41B7" w:rsidP="00BB41B7">
      <w:pPr>
        <w:pStyle w:val="60"/>
        <w:shd w:val="clear" w:color="auto" w:fill="auto"/>
        <w:spacing w:before="0" w:after="121" w:line="270" w:lineRule="exact"/>
        <w:ind w:left="20"/>
      </w:pPr>
      <w:bookmarkStart w:id="2" w:name="bookmark2"/>
      <w:r>
        <w:t>ЗАЯВКА</w:t>
      </w:r>
      <w:bookmarkEnd w:id="2"/>
    </w:p>
    <w:p w:rsidR="00BB41B7" w:rsidRDefault="00BB41B7" w:rsidP="00BB41B7">
      <w:pPr>
        <w:pStyle w:val="60"/>
        <w:shd w:val="clear" w:color="auto" w:fill="auto"/>
        <w:spacing w:before="0" w:after="461" w:line="322" w:lineRule="exact"/>
        <w:ind w:left="20"/>
      </w:pPr>
      <w:r>
        <w:t>на участие в Республиканском конкурсе авторских программ, методических разработок и научных публикаций по развитию детского движения</w:t>
      </w:r>
    </w:p>
    <w:p w:rsidR="00BB41B7" w:rsidRDefault="00BB41B7" w:rsidP="00BB41B7">
      <w:pPr>
        <w:pStyle w:val="a4"/>
        <w:shd w:val="clear" w:color="auto" w:fill="auto"/>
        <w:tabs>
          <w:tab w:val="left" w:leader="underscore" w:pos="9140"/>
        </w:tabs>
        <w:spacing w:after="647" w:line="270" w:lineRule="exact"/>
        <w:ind w:left="20" w:firstLine="0"/>
      </w:pPr>
      <w:r>
        <w:t>ФИО автора программы/материалов:</w:t>
      </w:r>
      <w:r>
        <w:tab/>
      </w:r>
    </w:p>
    <w:p w:rsidR="00BB41B7" w:rsidRDefault="00BB41B7" w:rsidP="00BB41B7">
      <w:pPr>
        <w:pStyle w:val="a4"/>
        <w:shd w:val="clear" w:color="auto" w:fill="auto"/>
        <w:spacing w:after="209" w:line="270" w:lineRule="exact"/>
        <w:ind w:left="20" w:firstLine="0"/>
      </w:pPr>
      <w:r>
        <w:t>Название программы/ материалов:</w:t>
      </w:r>
    </w:p>
    <w:p w:rsidR="00BB41B7" w:rsidRDefault="00BB41B7" w:rsidP="00BB41B7">
      <w:pPr>
        <w:pStyle w:val="a4"/>
        <w:shd w:val="clear" w:color="auto" w:fill="auto"/>
        <w:tabs>
          <w:tab w:val="left" w:leader="underscore" w:pos="7172"/>
        </w:tabs>
        <w:spacing w:line="811" w:lineRule="exact"/>
        <w:ind w:left="20" w:right="1320" w:firstLine="0"/>
      </w:pPr>
      <w:r>
        <w:t>Конкурсная номинация (п.3.2 Положения о Конкурсе) Срок реализации программы/материалов</w:t>
      </w:r>
      <w:r>
        <w:tab/>
      </w:r>
    </w:p>
    <w:p w:rsidR="00BB41B7" w:rsidRDefault="00BB41B7" w:rsidP="00BB41B7">
      <w:pPr>
        <w:pStyle w:val="a4"/>
        <w:shd w:val="clear" w:color="auto" w:fill="auto"/>
        <w:tabs>
          <w:tab w:val="left" w:leader="underscore" w:pos="7926"/>
        </w:tabs>
        <w:spacing w:after="592" w:line="485" w:lineRule="exact"/>
        <w:ind w:left="20" w:right="340" w:firstLine="0"/>
      </w:pPr>
      <w:r>
        <w:t>Образовательная организация, реализующая образовательную программу/ материалы (полное наименование)</w:t>
      </w:r>
      <w:r>
        <w:tab/>
      </w:r>
    </w:p>
    <w:p w:rsidR="00BB41B7" w:rsidRDefault="00BB41B7" w:rsidP="00BB41B7">
      <w:pPr>
        <w:pStyle w:val="60"/>
        <w:shd w:val="clear" w:color="auto" w:fill="auto"/>
        <w:spacing w:before="0" w:after="172" w:line="270" w:lineRule="exact"/>
        <w:ind w:left="20"/>
      </w:pPr>
      <w:r>
        <w:t>Информация об авторе программы/материалов</w:t>
      </w:r>
    </w:p>
    <w:p w:rsidR="00BB41B7" w:rsidRDefault="00BB41B7" w:rsidP="00BB41B7">
      <w:pPr>
        <w:pStyle w:val="a4"/>
        <w:shd w:val="clear" w:color="auto" w:fill="auto"/>
        <w:spacing w:line="270" w:lineRule="exact"/>
        <w:ind w:left="20" w:firstLine="0"/>
      </w:pPr>
      <w:r>
        <w:t>Образование:</w:t>
      </w:r>
    </w:p>
    <w:p w:rsidR="00BB41B7" w:rsidRDefault="00BB41B7" w:rsidP="00BB41B7">
      <w:pPr>
        <w:pStyle w:val="a4"/>
        <w:shd w:val="clear" w:color="auto" w:fill="auto"/>
        <w:tabs>
          <w:tab w:val="left" w:leader="underscore" w:pos="8170"/>
        </w:tabs>
        <w:spacing w:after="474" w:line="270" w:lineRule="exact"/>
        <w:ind w:left="20" w:firstLine="0"/>
      </w:pPr>
      <w:r>
        <w:t>наименование образовательной организации (полностью)</w:t>
      </w:r>
      <w:r>
        <w:tab/>
      </w:r>
    </w:p>
    <w:p w:rsidR="00BB41B7" w:rsidRDefault="00BB41B7" w:rsidP="00BB41B7">
      <w:pPr>
        <w:pStyle w:val="a4"/>
        <w:shd w:val="clear" w:color="auto" w:fill="auto"/>
        <w:tabs>
          <w:tab w:val="left" w:leader="underscore" w:pos="6735"/>
        </w:tabs>
        <w:spacing w:line="480" w:lineRule="exact"/>
        <w:ind w:left="20" w:firstLine="0"/>
      </w:pPr>
      <w:r>
        <w:t>специальность (по диплому)</w:t>
      </w:r>
      <w:r>
        <w:tab/>
      </w:r>
    </w:p>
    <w:p w:rsidR="00BB41B7" w:rsidRDefault="00BB41B7" w:rsidP="00BB41B7">
      <w:pPr>
        <w:pStyle w:val="a4"/>
        <w:shd w:val="clear" w:color="auto" w:fill="auto"/>
        <w:tabs>
          <w:tab w:val="left" w:leader="underscore" w:pos="6740"/>
        </w:tabs>
        <w:spacing w:line="480" w:lineRule="exact"/>
        <w:ind w:left="20" w:firstLine="0"/>
      </w:pPr>
      <w:r>
        <w:t>квалификация (по диплому)</w:t>
      </w:r>
      <w:r>
        <w:tab/>
      </w:r>
    </w:p>
    <w:p w:rsidR="00BB41B7" w:rsidRDefault="00BB41B7" w:rsidP="00BB41B7">
      <w:pPr>
        <w:pStyle w:val="a4"/>
        <w:shd w:val="clear" w:color="auto" w:fill="auto"/>
        <w:tabs>
          <w:tab w:val="left" w:leader="underscore" w:pos="6740"/>
        </w:tabs>
        <w:spacing w:line="480" w:lineRule="exact"/>
        <w:ind w:left="20" w:firstLine="0"/>
      </w:pPr>
      <w:r>
        <w:t>место работы/учебы</w:t>
      </w:r>
      <w:r>
        <w:tab/>
      </w:r>
    </w:p>
    <w:p w:rsidR="00BB41B7" w:rsidRDefault="00BB41B7" w:rsidP="00BB41B7">
      <w:pPr>
        <w:pStyle w:val="a4"/>
        <w:shd w:val="clear" w:color="auto" w:fill="auto"/>
        <w:tabs>
          <w:tab w:val="left" w:leader="underscore" w:pos="6745"/>
        </w:tabs>
        <w:spacing w:line="480" w:lineRule="exact"/>
        <w:ind w:left="20" w:firstLine="0"/>
      </w:pPr>
      <w:r>
        <w:t>занимаемая должность</w:t>
      </w:r>
      <w:r>
        <w:tab/>
      </w:r>
    </w:p>
    <w:p w:rsidR="00BB41B7" w:rsidRDefault="00BB41B7" w:rsidP="00BB41B7">
      <w:pPr>
        <w:pStyle w:val="a4"/>
        <w:shd w:val="clear" w:color="auto" w:fill="auto"/>
        <w:tabs>
          <w:tab w:val="left" w:leader="underscore" w:pos="6740"/>
        </w:tabs>
        <w:spacing w:line="480" w:lineRule="exact"/>
        <w:ind w:left="20" w:firstLine="0"/>
      </w:pPr>
      <w:r>
        <w:t>квалификационная категория</w:t>
      </w:r>
      <w:r>
        <w:tab/>
      </w:r>
    </w:p>
    <w:p w:rsidR="00BB41B7" w:rsidRDefault="00BB41B7" w:rsidP="00BB41B7">
      <w:pPr>
        <w:pStyle w:val="a4"/>
        <w:shd w:val="clear" w:color="auto" w:fill="auto"/>
        <w:tabs>
          <w:tab w:val="left" w:leader="underscore" w:pos="6735"/>
        </w:tabs>
        <w:spacing w:line="480" w:lineRule="exact"/>
        <w:ind w:left="20" w:firstLine="0"/>
      </w:pPr>
      <w:r>
        <w:t>стаж работы</w:t>
      </w:r>
      <w:r>
        <w:tab/>
      </w:r>
    </w:p>
    <w:p w:rsidR="00BB41B7" w:rsidRDefault="00BB41B7" w:rsidP="00BB41B7">
      <w:pPr>
        <w:pStyle w:val="a4"/>
        <w:shd w:val="clear" w:color="auto" w:fill="auto"/>
        <w:tabs>
          <w:tab w:val="left" w:leader="underscore" w:pos="6740"/>
        </w:tabs>
        <w:spacing w:line="480" w:lineRule="exact"/>
        <w:ind w:left="20" w:firstLine="0"/>
      </w:pPr>
      <w:r>
        <w:t>дата рождения</w:t>
      </w:r>
      <w:r>
        <w:tab/>
      </w:r>
    </w:p>
    <w:p w:rsidR="00BB41B7" w:rsidRDefault="00BB41B7" w:rsidP="00BB41B7">
      <w:pPr>
        <w:pStyle w:val="a4"/>
        <w:shd w:val="clear" w:color="auto" w:fill="auto"/>
        <w:tabs>
          <w:tab w:val="left" w:leader="underscore" w:pos="6745"/>
        </w:tabs>
        <w:spacing w:after="768" w:line="480" w:lineRule="exact"/>
        <w:ind w:left="20" w:firstLine="0"/>
      </w:pPr>
      <w:r>
        <w:t>Контактный телефон, электронный адрес</w:t>
      </w:r>
      <w:r>
        <w:tab/>
      </w:r>
    </w:p>
    <w:p w:rsidR="00BB41B7" w:rsidRDefault="00BB41B7" w:rsidP="00BB41B7">
      <w:pPr>
        <w:pStyle w:val="a4"/>
        <w:shd w:val="clear" w:color="auto" w:fill="auto"/>
        <w:tabs>
          <w:tab w:val="left" w:pos="5674"/>
        </w:tabs>
        <w:spacing w:line="270" w:lineRule="exact"/>
        <w:ind w:left="20" w:firstLine="0"/>
      </w:pPr>
      <w:r>
        <w:t>Дата заполнения</w:t>
      </w:r>
      <w:r>
        <w:tab/>
        <w:t>Подпись</w:t>
      </w:r>
      <w:r>
        <w:br w:type="page"/>
      </w:r>
    </w:p>
    <w:p w:rsidR="00AB475B" w:rsidRDefault="00BB41B7" w:rsidP="00AB475B">
      <w:pPr>
        <w:pStyle w:val="22"/>
        <w:keepNext/>
        <w:keepLines/>
        <w:shd w:val="clear" w:color="auto" w:fill="auto"/>
        <w:spacing w:after="0" w:line="648" w:lineRule="exact"/>
        <w:ind w:left="1160" w:right="20"/>
        <w:jc w:val="right"/>
        <w:rPr>
          <w:rStyle w:val="24"/>
        </w:rPr>
      </w:pPr>
      <w:bookmarkStart w:id="3" w:name="bookmark3"/>
      <w:r>
        <w:rPr>
          <w:rStyle w:val="24"/>
        </w:rPr>
        <w:lastRenderedPageBreak/>
        <w:t xml:space="preserve">Приложение № 2 </w:t>
      </w:r>
    </w:p>
    <w:p w:rsidR="00AB475B" w:rsidRDefault="00AB475B" w:rsidP="00AB475B">
      <w:pPr>
        <w:pStyle w:val="22"/>
        <w:keepNext/>
        <w:keepLines/>
        <w:shd w:val="clear" w:color="auto" w:fill="auto"/>
        <w:spacing w:after="0" w:line="240" w:lineRule="auto"/>
        <w:ind w:left="1160" w:right="20"/>
        <w:rPr>
          <w:rStyle w:val="24"/>
        </w:rPr>
      </w:pPr>
    </w:p>
    <w:p w:rsidR="00BB41B7" w:rsidRDefault="00BB41B7" w:rsidP="00AB475B">
      <w:pPr>
        <w:pStyle w:val="22"/>
        <w:keepNext/>
        <w:keepLines/>
        <w:shd w:val="clear" w:color="auto" w:fill="auto"/>
        <w:spacing w:after="0" w:line="240" w:lineRule="auto"/>
        <w:ind w:left="1160" w:right="20"/>
      </w:pPr>
      <w:r>
        <w:t>СОГЛАСИЕ НА ОБРАБОТКУ ПЕРСОНАЛЬНЫХ ДАННЫХ</w:t>
      </w:r>
      <w:bookmarkEnd w:id="3"/>
    </w:p>
    <w:p w:rsidR="00BB41B7" w:rsidRDefault="00AB475B" w:rsidP="00AB475B">
      <w:pPr>
        <w:pStyle w:val="11"/>
        <w:keepNext/>
        <w:keepLines/>
        <w:shd w:val="clear" w:color="auto" w:fill="auto"/>
        <w:tabs>
          <w:tab w:val="left" w:leader="underscore" w:pos="10122"/>
        </w:tabs>
        <w:spacing w:after="150" w:line="240" w:lineRule="auto"/>
        <w:ind w:left="680"/>
      </w:pPr>
      <w:bookmarkStart w:id="4" w:name="bookmark4"/>
      <w:r>
        <w:t>я,</w:t>
      </w:r>
      <w:proofErr w:type="gramStart"/>
      <w:r>
        <w:t xml:space="preserve">                                                                          </w:t>
      </w:r>
      <w:r w:rsidR="00BB41B7">
        <w:t>,</w:t>
      </w:r>
      <w:bookmarkEnd w:id="4"/>
      <w:proofErr w:type="gramEnd"/>
    </w:p>
    <w:p w:rsidR="00BB41B7" w:rsidRDefault="00BB41B7" w:rsidP="00AB475B">
      <w:pPr>
        <w:pStyle w:val="a4"/>
        <w:shd w:val="clear" w:color="auto" w:fill="auto"/>
        <w:spacing w:after="479" w:line="240" w:lineRule="auto"/>
        <w:ind w:left="120" w:firstLine="0"/>
        <w:jc w:val="both"/>
      </w:pPr>
      <w:proofErr w:type="gramStart"/>
      <w:r>
        <w:t>зарегистрированный</w:t>
      </w:r>
      <w:proofErr w:type="gramEnd"/>
      <w:r>
        <w:t xml:space="preserve"> (</w:t>
      </w:r>
      <w:proofErr w:type="spellStart"/>
      <w:r>
        <w:t>ая</w:t>
      </w:r>
      <w:proofErr w:type="spellEnd"/>
      <w:r>
        <w:t>) по адресу:</w:t>
      </w:r>
    </w:p>
    <w:p w:rsidR="00BB41B7" w:rsidRDefault="00BB41B7" w:rsidP="00AB475B">
      <w:pPr>
        <w:pStyle w:val="a4"/>
        <w:shd w:val="clear" w:color="auto" w:fill="auto"/>
        <w:spacing w:line="240" w:lineRule="auto"/>
        <w:ind w:left="120" w:right="20" w:firstLine="0"/>
        <w:jc w:val="both"/>
      </w:pPr>
      <w:r>
        <w:t>даю свое согласие региональной общественной организации «Совет детских организаций Республики Татарстан» (далее - РОО «СДО РТ») на обработку своих персональных данных, на следующих условиях:</w:t>
      </w:r>
    </w:p>
    <w:p w:rsidR="00BB41B7" w:rsidRDefault="00BB41B7" w:rsidP="00AB475B">
      <w:pPr>
        <w:pStyle w:val="a4"/>
        <w:shd w:val="clear" w:color="auto" w:fill="auto"/>
        <w:spacing w:line="240" w:lineRule="auto"/>
        <w:ind w:left="680" w:firstLine="0"/>
      </w:pPr>
      <w:r>
        <w:t>1. Перечень персональных данных, передаваемых РОО «СДО РТ» на обработку:</w:t>
      </w:r>
    </w:p>
    <w:p w:rsidR="00BB41B7" w:rsidRDefault="00BB41B7" w:rsidP="00AB475B">
      <w:pPr>
        <w:pStyle w:val="a4"/>
        <w:numPr>
          <w:ilvl w:val="0"/>
          <w:numId w:val="8"/>
        </w:numPr>
        <w:shd w:val="clear" w:color="auto" w:fill="auto"/>
        <w:tabs>
          <w:tab w:val="left" w:pos="1040"/>
        </w:tabs>
        <w:spacing w:line="240" w:lineRule="auto"/>
        <w:ind w:left="680"/>
      </w:pPr>
      <w:r>
        <w:t>фамилия, имя, отчество;</w:t>
      </w:r>
    </w:p>
    <w:p w:rsidR="00BB41B7" w:rsidRDefault="00BB41B7" w:rsidP="00AB475B">
      <w:pPr>
        <w:pStyle w:val="a4"/>
        <w:numPr>
          <w:ilvl w:val="0"/>
          <w:numId w:val="8"/>
        </w:numPr>
        <w:shd w:val="clear" w:color="auto" w:fill="auto"/>
        <w:tabs>
          <w:tab w:val="left" w:pos="1030"/>
        </w:tabs>
        <w:spacing w:line="240" w:lineRule="auto"/>
        <w:ind w:left="680"/>
      </w:pPr>
      <w:r>
        <w:t>дата рождения;</w:t>
      </w:r>
    </w:p>
    <w:p w:rsidR="00BB41B7" w:rsidRDefault="00BB41B7" w:rsidP="00AB475B">
      <w:pPr>
        <w:pStyle w:val="a4"/>
        <w:numPr>
          <w:ilvl w:val="0"/>
          <w:numId w:val="8"/>
        </w:numPr>
        <w:shd w:val="clear" w:color="auto" w:fill="auto"/>
        <w:tabs>
          <w:tab w:val="left" w:pos="1030"/>
        </w:tabs>
        <w:spacing w:line="240" w:lineRule="auto"/>
        <w:ind w:left="680"/>
      </w:pPr>
      <w:r>
        <w:t>паспортные данные;</w:t>
      </w:r>
    </w:p>
    <w:p w:rsidR="00BB41B7" w:rsidRDefault="00BB41B7" w:rsidP="00AB475B">
      <w:pPr>
        <w:pStyle w:val="a4"/>
        <w:numPr>
          <w:ilvl w:val="0"/>
          <w:numId w:val="8"/>
        </w:numPr>
        <w:shd w:val="clear" w:color="auto" w:fill="auto"/>
        <w:tabs>
          <w:tab w:val="left" w:pos="1030"/>
        </w:tabs>
        <w:spacing w:line="240" w:lineRule="auto"/>
        <w:ind w:left="680"/>
      </w:pPr>
      <w:r>
        <w:t>контактный телефон (домашний, сотовый, рабочий);</w:t>
      </w:r>
    </w:p>
    <w:p w:rsidR="00BB41B7" w:rsidRDefault="00BB41B7" w:rsidP="00AB475B">
      <w:pPr>
        <w:pStyle w:val="a4"/>
        <w:numPr>
          <w:ilvl w:val="0"/>
          <w:numId w:val="8"/>
        </w:numPr>
        <w:shd w:val="clear" w:color="auto" w:fill="auto"/>
        <w:tabs>
          <w:tab w:val="left" w:pos="1040"/>
        </w:tabs>
        <w:spacing w:line="240" w:lineRule="auto"/>
        <w:ind w:left="680"/>
      </w:pPr>
      <w:r>
        <w:t>фактический адрес проживания;</w:t>
      </w:r>
    </w:p>
    <w:p w:rsidR="00BB41B7" w:rsidRDefault="00BB41B7" w:rsidP="00AB475B">
      <w:pPr>
        <w:pStyle w:val="221"/>
        <w:keepNext/>
        <w:keepLines/>
        <w:numPr>
          <w:ilvl w:val="0"/>
          <w:numId w:val="8"/>
        </w:numPr>
        <w:shd w:val="clear" w:color="auto" w:fill="auto"/>
        <w:tabs>
          <w:tab w:val="left" w:pos="1030"/>
        </w:tabs>
        <w:spacing w:line="240" w:lineRule="auto"/>
        <w:ind w:left="680"/>
      </w:pPr>
      <w:bookmarkStart w:id="5" w:name="bookmark5"/>
      <w:r>
        <w:t>прочие.</w:t>
      </w:r>
      <w:bookmarkEnd w:id="5"/>
    </w:p>
    <w:p w:rsidR="00BB41B7" w:rsidRDefault="00BB41B7" w:rsidP="00AB475B">
      <w:pPr>
        <w:pStyle w:val="a4"/>
        <w:shd w:val="clear" w:color="auto" w:fill="auto"/>
        <w:spacing w:line="240" w:lineRule="auto"/>
        <w:ind w:left="120" w:right="20" w:firstLine="0"/>
        <w:jc w:val="both"/>
      </w:pPr>
      <w:r>
        <w:t>2. Субъект дает согласие на обработку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 персональных данных), при этом общее описание вышеуказанных способов обработки данных приведено в Федеральном законе от 27.07.2006 № 152-</w:t>
      </w:r>
    </w:p>
    <w:p w:rsidR="00BB41B7" w:rsidRDefault="00BB41B7" w:rsidP="00AB475B">
      <w:pPr>
        <w:pStyle w:val="a4"/>
        <w:shd w:val="clear" w:color="auto" w:fill="auto"/>
        <w:spacing w:after="4" w:line="240" w:lineRule="auto"/>
        <w:ind w:left="120" w:firstLine="0"/>
        <w:jc w:val="both"/>
      </w:pPr>
      <w:r>
        <w:t>ФЗ.</w:t>
      </w:r>
    </w:p>
    <w:p w:rsidR="00BB41B7" w:rsidRDefault="00BB41B7" w:rsidP="00AB475B">
      <w:pPr>
        <w:pStyle w:val="a4"/>
        <w:numPr>
          <w:ilvl w:val="1"/>
          <w:numId w:val="8"/>
        </w:numPr>
        <w:shd w:val="clear" w:color="auto" w:fill="auto"/>
        <w:tabs>
          <w:tab w:val="left" w:pos="394"/>
        </w:tabs>
        <w:spacing w:line="240" w:lineRule="auto"/>
        <w:ind w:left="120"/>
        <w:jc w:val="both"/>
      </w:pPr>
      <w:r>
        <w:t>Настоящее согласие действует бессрочно.</w:t>
      </w:r>
    </w:p>
    <w:p w:rsidR="00BB41B7" w:rsidRDefault="00BB41B7" w:rsidP="00AB475B">
      <w:pPr>
        <w:pStyle w:val="40"/>
        <w:framePr w:h="230" w:vSpace="690" w:wrap="around" w:vAnchor="text" w:hAnchor="margin" w:x="1295" w:y="2395"/>
        <w:shd w:val="clear" w:color="auto" w:fill="auto"/>
        <w:spacing w:before="0" w:after="0" w:line="240" w:lineRule="auto"/>
        <w:ind w:left="100"/>
      </w:pPr>
      <w:r>
        <w:t>(ФИО)</w:t>
      </w:r>
    </w:p>
    <w:p w:rsidR="00BB41B7" w:rsidRDefault="00BB41B7" w:rsidP="00AB475B">
      <w:pPr>
        <w:pStyle w:val="a4"/>
        <w:numPr>
          <w:ilvl w:val="1"/>
          <w:numId w:val="8"/>
        </w:numPr>
        <w:shd w:val="clear" w:color="auto" w:fill="auto"/>
        <w:tabs>
          <w:tab w:val="left" w:pos="466"/>
        </w:tabs>
        <w:spacing w:after="620" w:line="240" w:lineRule="auto"/>
        <w:ind w:left="120" w:right="20"/>
        <w:jc w:val="both"/>
      </w:pPr>
      <w:r>
        <w:t>Настоящее согласие действует с момента предоставления и прекращается по моему письменному заявлению (отзыву) согласно п. 1 ст. 9 Федерального закона от 27.07.2006 № 152-ФЗ «О персональных данных», согла</w:t>
      </w:r>
      <w:r w:rsidR="00AB475B">
        <w:t xml:space="preserve">сие может </w:t>
      </w:r>
      <w:r>
        <w:t>быть отозвано при условии письменного уведомления организационного комитета Конкурса.</w:t>
      </w:r>
    </w:p>
    <w:p w:rsidR="00BB41B7" w:rsidRDefault="00BB41B7" w:rsidP="00AB475B">
      <w:pPr>
        <w:pStyle w:val="40"/>
        <w:shd w:val="clear" w:color="auto" w:fill="auto"/>
        <w:spacing w:before="0" w:after="0" w:line="240" w:lineRule="auto"/>
        <w:ind w:left="4880"/>
      </w:pPr>
      <w:r>
        <w:t>(Подпись)</w:t>
      </w:r>
      <w:r>
        <w:br w:type="page"/>
      </w:r>
    </w:p>
    <w:sectPr w:rsidR="00BB41B7" w:rsidSect="00F0373B">
      <w:pgSz w:w="11906" w:h="16838"/>
      <w:pgMar w:top="1134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Tat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Tatar School Book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960A6C34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1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1">
    <w:nsid w:val="00000003"/>
    <w:multiLevelType w:val="multilevel"/>
    <w:tmpl w:val="0000000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%2)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2">
    <w:nsid w:val="00000005"/>
    <w:multiLevelType w:val="multilevel"/>
    <w:tmpl w:val="00000004"/>
    <w:lvl w:ilvl="0">
      <w:start w:val="1"/>
      <w:numFmt w:val="decimal"/>
      <w:lvlText w:val="4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upperRoman"/>
      <w:lvlText w:val="%2"/>
      <w:lvlJc w:val="left"/>
      <w:pPr>
        <w:ind w:left="851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upperRoman"/>
      <w:lvlText w:val="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upperRoman"/>
      <w:lvlText w:val="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upperRoman"/>
      <w:lvlText w:val="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upperRoman"/>
      <w:lvlText w:val="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upperRoman"/>
      <w:lvlText w:val="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upperRoman"/>
      <w:lvlText w:val="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upperRoman"/>
      <w:lvlText w:val="%2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3">
    <w:nsid w:val="00000007"/>
    <w:multiLevelType w:val="multilevel"/>
    <w:tmpl w:val="00000006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4">
    <w:nsid w:val="00000009"/>
    <w:multiLevelType w:val="multilevel"/>
    <w:tmpl w:val="00000008"/>
    <w:lvl w:ilvl="0">
      <w:start w:val="1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5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6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1"/>
      <w:numFmt w:val="decimal"/>
      <w:lvlText w:val="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1"/>
      <w:numFmt w:val="decimal"/>
      <w:lvlText w:val="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1"/>
      <w:numFmt w:val="decimal"/>
      <w:lvlText w:val="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1"/>
      <w:numFmt w:val="decimal"/>
      <w:lvlText w:val="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1"/>
      <w:numFmt w:val="decimal"/>
      <w:lvlText w:val="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1"/>
      <w:numFmt w:val="decimal"/>
      <w:lvlText w:val="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1"/>
      <w:numFmt w:val="decimal"/>
      <w:lvlText w:val="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1"/>
      <w:numFmt w:val="decimal"/>
      <w:lvlText w:val="7.%1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7">
    <w:nsid w:val="0000000F"/>
    <w:multiLevelType w:val="multilevel"/>
    <w:tmpl w:val="0000000E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3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4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5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6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7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8">
      <w:start w:val="3"/>
      <w:numFmt w:val="decimal"/>
      <w:lvlText w:val="%2."/>
      <w:lvlJc w:val="left"/>
      <w:pPr>
        <w:ind w:left="0" w:firstLine="0"/>
      </w:pPr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</w:abstractNum>
  <w:abstractNum w:abstractNumId="8">
    <w:nsid w:val="70193AD1"/>
    <w:multiLevelType w:val="hybridMultilevel"/>
    <w:tmpl w:val="BA30426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41B7"/>
    <w:rsid w:val="00031504"/>
    <w:rsid w:val="000741A3"/>
    <w:rsid w:val="002C7CD2"/>
    <w:rsid w:val="00592C93"/>
    <w:rsid w:val="008E4D43"/>
    <w:rsid w:val="00AB475B"/>
    <w:rsid w:val="00BB41B7"/>
    <w:rsid w:val="00F0373B"/>
    <w:rsid w:val="00FD0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C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41B7"/>
    <w:rPr>
      <w:color w:val="0066CC"/>
      <w:u w:val="single"/>
    </w:rPr>
  </w:style>
  <w:style w:type="paragraph" w:styleId="a4">
    <w:name w:val="Body Text"/>
    <w:basedOn w:val="a"/>
    <w:link w:val="1"/>
    <w:uiPriority w:val="99"/>
    <w:semiHidden/>
    <w:unhideWhenUsed/>
    <w:rsid w:val="00BB41B7"/>
    <w:pPr>
      <w:shd w:val="clear" w:color="auto" w:fill="FFFFFF"/>
      <w:spacing w:after="0" w:line="298" w:lineRule="exact"/>
      <w:ind w:hanging="500"/>
    </w:pPr>
    <w:rPr>
      <w:rFonts w:ascii="Times New Roman" w:eastAsia="Arial Unicode MS" w:hAnsi="Times New Roman" w:cs="Times New Roman"/>
      <w:sz w:val="27"/>
      <w:szCs w:val="27"/>
    </w:rPr>
  </w:style>
  <w:style w:type="character" w:customStyle="1" w:styleId="a5">
    <w:name w:val="Основной текст Знак"/>
    <w:basedOn w:val="a0"/>
    <w:link w:val="a4"/>
    <w:uiPriority w:val="99"/>
    <w:semiHidden/>
    <w:rsid w:val="00BB41B7"/>
  </w:style>
  <w:style w:type="character" w:customStyle="1" w:styleId="2">
    <w:name w:val="Основной текст (2)_"/>
    <w:basedOn w:val="a0"/>
    <w:link w:val="21"/>
    <w:uiPriority w:val="99"/>
    <w:locked/>
    <w:rsid w:val="00BB41B7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B41B7"/>
    <w:pPr>
      <w:shd w:val="clear" w:color="auto" w:fill="FFFFFF"/>
      <w:spacing w:after="0" w:line="216" w:lineRule="exact"/>
      <w:jc w:val="center"/>
    </w:pPr>
    <w:rPr>
      <w:rFonts w:ascii="Times New Roman" w:hAnsi="Times New Roman" w:cs="Times New Roman"/>
      <w:sz w:val="19"/>
      <w:szCs w:val="19"/>
    </w:rPr>
  </w:style>
  <w:style w:type="character" w:customStyle="1" w:styleId="4">
    <w:name w:val="Основной текст (4)_"/>
    <w:basedOn w:val="a0"/>
    <w:link w:val="40"/>
    <w:uiPriority w:val="99"/>
    <w:locked/>
    <w:rsid w:val="00BB41B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BB41B7"/>
    <w:pPr>
      <w:shd w:val="clear" w:color="auto" w:fill="FFFFFF"/>
      <w:spacing w:before="240" w:after="420" w:line="240" w:lineRule="atLeast"/>
    </w:pPr>
    <w:rPr>
      <w:rFonts w:ascii="Times New Roman" w:hAnsi="Times New Roman" w:cs="Times New Roman"/>
      <w:sz w:val="23"/>
      <w:szCs w:val="23"/>
    </w:rPr>
  </w:style>
  <w:style w:type="character" w:customStyle="1" w:styleId="3">
    <w:name w:val="Основной текст (3)_"/>
    <w:basedOn w:val="a0"/>
    <w:link w:val="30"/>
    <w:uiPriority w:val="99"/>
    <w:locked/>
    <w:rsid w:val="00BB41B7"/>
    <w:rPr>
      <w:rFonts w:ascii="Arial" w:hAnsi="Arial" w:cs="Arial"/>
      <w:noProof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BB41B7"/>
    <w:pPr>
      <w:shd w:val="clear" w:color="auto" w:fill="FFFFFF"/>
      <w:spacing w:before="240" w:after="240" w:line="240" w:lineRule="atLeast"/>
    </w:pPr>
    <w:rPr>
      <w:rFonts w:ascii="Arial" w:hAnsi="Arial" w:cs="Arial"/>
      <w:noProof/>
    </w:rPr>
  </w:style>
  <w:style w:type="character" w:customStyle="1" w:styleId="20">
    <w:name w:val="Заголовок №2_"/>
    <w:basedOn w:val="a0"/>
    <w:link w:val="22"/>
    <w:uiPriority w:val="99"/>
    <w:locked/>
    <w:rsid w:val="00BB41B7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0"/>
    <w:uiPriority w:val="99"/>
    <w:rsid w:val="00BB41B7"/>
    <w:pPr>
      <w:shd w:val="clear" w:color="auto" w:fill="FFFFFF"/>
      <w:spacing w:after="600" w:line="240" w:lineRule="atLeast"/>
      <w:outlineLvl w:val="1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5">
    <w:name w:val="Основной текст (5)_"/>
    <w:basedOn w:val="a0"/>
    <w:link w:val="50"/>
    <w:uiPriority w:val="99"/>
    <w:locked/>
    <w:rsid w:val="00BB41B7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BB41B7"/>
    <w:pPr>
      <w:shd w:val="clear" w:color="auto" w:fill="FFFFFF"/>
      <w:spacing w:before="9660" w:after="0" w:line="269" w:lineRule="exact"/>
    </w:pPr>
    <w:rPr>
      <w:rFonts w:ascii="Times New Roman" w:hAnsi="Times New Roman" w:cs="Times New Roman"/>
      <w:sz w:val="23"/>
      <w:szCs w:val="23"/>
    </w:rPr>
  </w:style>
  <w:style w:type="character" w:customStyle="1" w:styleId="6">
    <w:name w:val="Основной текст (6)_"/>
    <w:basedOn w:val="a0"/>
    <w:link w:val="60"/>
    <w:uiPriority w:val="99"/>
    <w:locked/>
    <w:rsid w:val="00BB41B7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BB41B7"/>
    <w:pPr>
      <w:shd w:val="clear" w:color="auto" w:fill="FFFFFF"/>
      <w:spacing w:before="240" w:after="240" w:line="240" w:lineRule="atLeast"/>
      <w:jc w:val="center"/>
    </w:pPr>
    <w:rPr>
      <w:rFonts w:ascii="Times New Roman" w:hAnsi="Times New Roman" w:cs="Times New Roman"/>
      <w:b/>
      <w:bCs/>
      <w:sz w:val="27"/>
      <w:szCs w:val="27"/>
    </w:rPr>
  </w:style>
  <w:style w:type="character" w:customStyle="1" w:styleId="10">
    <w:name w:val="Заголовок №1_"/>
    <w:basedOn w:val="a0"/>
    <w:link w:val="11"/>
    <w:uiPriority w:val="99"/>
    <w:locked/>
    <w:rsid w:val="00BB41B7"/>
    <w:rPr>
      <w:rFonts w:ascii="Tahoma" w:hAnsi="Tahoma" w:cs="Tahoma"/>
      <w:b/>
      <w:bCs/>
      <w:sz w:val="33"/>
      <w:szCs w:val="33"/>
      <w:shd w:val="clear" w:color="auto" w:fill="FFFFFF"/>
    </w:rPr>
  </w:style>
  <w:style w:type="paragraph" w:customStyle="1" w:styleId="11">
    <w:name w:val="Заголовок №1"/>
    <w:basedOn w:val="a"/>
    <w:link w:val="10"/>
    <w:uiPriority w:val="99"/>
    <w:rsid w:val="00BB41B7"/>
    <w:pPr>
      <w:shd w:val="clear" w:color="auto" w:fill="FFFFFF"/>
      <w:spacing w:after="240" w:line="240" w:lineRule="atLeast"/>
      <w:outlineLvl w:val="0"/>
    </w:pPr>
    <w:rPr>
      <w:rFonts w:ascii="Tahoma" w:hAnsi="Tahoma" w:cs="Tahoma"/>
      <w:b/>
      <w:bCs/>
      <w:sz w:val="33"/>
      <w:szCs w:val="33"/>
    </w:rPr>
  </w:style>
  <w:style w:type="character" w:customStyle="1" w:styleId="220">
    <w:name w:val="Заголовок №2 (2)_"/>
    <w:basedOn w:val="a0"/>
    <w:link w:val="221"/>
    <w:uiPriority w:val="99"/>
    <w:locked/>
    <w:rsid w:val="00BB41B7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221">
    <w:name w:val="Заголовок №2 (2)"/>
    <w:basedOn w:val="a"/>
    <w:link w:val="220"/>
    <w:uiPriority w:val="99"/>
    <w:rsid w:val="00BB41B7"/>
    <w:pPr>
      <w:shd w:val="clear" w:color="auto" w:fill="FFFFFF"/>
      <w:spacing w:after="0" w:line="480" w:lineRule="exact"/>
      <w:outlineLvl w:val="1"/>
    </w:pPr>
    <w:rPr>
      <w:rFonts w:ascii="Times New Roman" w:hAnsi="Times New Roman" w:cs="Times New Roman"/>
      <w:sz w:val="27"/>
      <w:szCs w:val="27"/>
    </w:rPr>
  </w:style>
  <w:style w:type="character" w:customStyle="1" w:styleId="7">
    <w:name w:val="Основной текст (7)_"/>
    <w:basedOn w:val="a0"/>
    <w:link w:val="70"/>
    <w:uiPriority w:val="99"/>
    <w:locked/>
    <w:rsid w:val="00BB41B7"/>
    <w:rPr>
      <w:rFonts w:ascii="Arial" w:hAnsi="Arial" w:cs="Arial"/>
      <w:sz w:val="25"/>
      <w:szCs w:val="25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BB41B7"/>
    <w:pPr>
      <w:shd w:val="clear" w:color="auto" w:fill="FFFFFF"/>
      <w:spacing w:after="0" w:line="240" w:lineRule="atLeast"/>
    </w:pPr>
    <w:rPr>
      <w:rFonts w:ascii="Arial" w:hAnsi="Arial" w:cs="Arial"/>
      <w:sz w:val="25"/>
      <w:szCs w:val="25"/>
    </w:rPr>
  </w:style>
  <w:style w:type="character" w:customStyle="1" w:styleId="a6">
    <w:name w:val="Подпись к таблице_"/>
    <w:basedOn w:val="a0"/>
    <w:link w:val="a7"/>
    <w:uiPriority w:val="99"/>
    <w:locked/>
    <w:rsid w:val="00BB41B7"/>
    <w:rPr>
      <w:rFonts w:ascii="Arial" w:hAnsi="Arial" w:cs="Arial"/>
      <w:b/>
      <w:bCs/>
      <w:sz w:val="25"/>
      <w:szCs w:val="25"/>
      <w:shd w:val="clear" w:color="auto" w:fill="FFFFFF"/>
    </w:rPr>
  </w:style>
  <w:style w:type="paragraph" w:customStyle="1" w:styleId="a7">
    <w:name w:val="Подпись к таблице"/>
    <w:basedOn w:val="a"/>
    <w:link w:val="a6"/>
    <w:uiPriority w:val="99"/>
    <w:rsid w:val="00BB41B7"/>
    <w:pPr>
      <w:shd w:val="clear" w:color="auto" w:fill="FFFFFF"/>
      <w:spacing w:after="0" w:line="240" w:lineRule="atLeast"/>
    </w:pPr>
    <w:rPr>
      <w:rFonts w:ascii="Arial" w:hAnsi="Arial" w:cs="Arial"/>
      <w:b/>
      <w:bCs/>
      <w:sz w:val="25"/>
      <w:szCs w:val="25"/>
    </w:rPr>
  </w:style>
  <w:style w:type="character" w:customStyle="1" w:styleId="8">
    <w:name w:val="Основной текст (8)_"/>
    <w:basedOn w:val="a0"/>
    <w:link w:val="81"/>
    <w:uiPriority w:val="99"/>
    <w:locked/>
    <w:rsid w:val="00BB41B7"/>
    <w:rPr>
      <w:rFonts w:ascii="Arial" w:hAnsi="Arial" w:cs="Arial"/>
      <w:noProof/>
      <w:sz w:val="21"/>
      <w:szCs w:val="21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BB41B7"/>
    <w:pPr>
      <w:shd w:val="clear" w:color="auto" w:fill="FFFFFF"/>
      <w:spacing w:after="0" w:line="240" w:lineRule="atLeast"/>
    </w:pPr>
    <w:rPr>
      <w:rFonts w:ascii="Arial" w:hAnsi="Arial" w:cs="Arial"/>
      <w:noProof/>
      <w:sz w:val="21"/>
      <w:szCs w:val="21"/>
    </w:rPr>
  </w:style>
  <w:style w:type="character" w:customStyle="1" w:styleId="9">
    <w:name w:val="Основной текст (9)_"/>
    <w:basedOn w:val="a0"/>
    <w:link w:val="91"/>
    <w:uiPriority w:val="99"/>
    <w:locked/>
    <w:rsid w:val="00BB41B7"/>
    <w:rPr>
      <w:rFonts w:ascii="Arial" w:hAnsi="Arial" w:cs="Arial"/>
      <w:b/>
      <w:bCs/>
      <w:sz w:val="20"/>
      <w:szCs w:val="20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BB41B7"/>
    <w:pPr>
      <w:shd w:val="clear" w:color="auto" w:fill="FFFFFF"/>
      <w:spacing w:after="0" w:line="240" w:lineRule="atLeast"/>
    </w:pPr>
    <w:rPr>
      <w:rFonts w:ascii="Arial" w:hAnsi="Arial" w:cs="Arial"/>
      <w:b/>
      <w:bCs/>
      <w:sz w:val="20"/>
      <w:szCs w:val="20"/>
    </w:rPr>
  </w:style>
  <w:style w:type="character" w:customStyle="1" w:styleId="110">
    <w:name w:val="Основной текст (11)_"/>
    <w:basedOn w:val="a0"/>
    <w:link w:val="111"/>
    <w:uiPriority w:val="99"/>
    <w:locked/>
    <w:rsid w:val="00BB41B7"/>
    <w:rPr>
      <w:rFonts w:ascii="Times New Roman" w:hAnsi="Times New Roman" w:cs="Times New Roman"/>
      <w:noProof/>
      <w:sz w:val="8"/>
      <w:szCs w:val="8"/>
      <w:shd w:val="clear" w:color="auto" w:fill="FFFFFF"/>
    </w:rPr>
  </w:style>
  <w:style w:type="paragraph" w:customStyle="1" w:styleId="111">
    <w:name w:val="Основной текст (11)"/>
    <w:basedOn w:val="a"/>
    <w:link w:val="110"/>
    <w:uiPriority w:val="99"/>
    <w:rsid w:val="00BB41B7"/>
    <w:pPr>
      <w:shd w:val="clear" w:color="auto" w:fill="FFFFFF"/>
      <w:spacing w:after="0" w:line="240" w:lineRule="atLeast"/>
    </w:pPr>
    <w:rPr>
      <w:rFonts w:ascii="Times New Roman" w:hAnsi="Times New Roman" w:cs="Times New Roman"/>
      <w:noProof/>
      <w:sz w:val="8"/>
      <w:szCs w:val="8"/>
    </w:rPr>
  </w:style>
  <w:style w:type="character" w:customStyle="1" w:styleId="1">
    <w:name w:val="Основной текст Знак1"/>
    <w:basedOn w:val="a0"/>
    <w:link w:val="a4"/>
    <w:uiPriority w:val="99"/>
    <w:semiHidden/>
    <w:locked/>
    <w:rsid w:val="00BB41B7"/>
    <w:rPr>
      <w:rFonts w:ascii="Times New Roman" w:eastAsia="Arial Unicode MS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"/>
    <w:basedOn w:val="2"/>
    <w:uiPriority w:val="99"/>
    <w:rsid w:val="00BB41B7"/>
    <w:rPr>
      <w:u w:val="single"/>
      <w:lang w:val="en-US" w:eastAsia="en-US"/>
    </w:rPr>
  </w:style>
  <w:style w:type="character" w:customStyle="1" w:styleId="12">
    <w:name w:val="Основной текст + 12"/>
    <w:aliases w:val="5 pt1,Интервал 1 pt1"/>
    <w:basedOn w:val="1"/>
    <w:uiPriority w:val="99"/>
    <w:rsid w:val="00BB41B7"/>
    <w:rPr>
      <w:spacing w:val="20"/>
      <w:sz w:val="25"/>
      <w:szCs w:val="25"/>
    </w:rPr>
  </w:style>
  <w:style w:type="character" w:customStyle="1" w:styleId="24">
    <w:name w:val="Заголовок №2 + Не полужирный"/>
    <w:basedOn w:val="20"/>
    <w:uiPriority w:val="99"/>
    <w:rsid w:val="00BB41B7"/>
  </w:style>
  <w:style w:type="character" w:customStyle="1" w:styleId="a8">
    <w:name w:val="Подпись к таблице + Не полужирный"/>
    <w:basedOn w:val="a6"/>
    <w:uiPriority w:val="99"/>
    <w:rsid w:val="00BB41B7"/>
  </w:style>
  <w:style w:type="character" w:customStyle="1" w:styleId="80">
    <w:name w:val="Основной текст (8)"/>
    <w:basedOn w:val="8"/>
    <w:uiPriority w:val="99"/>
    <w:rsid w:val="00BB41B7"/>
  </w:style>
  <w:style w:type="character" w:customStyle="1" w:styleId="90">
    <w:name w:val="Основной текст (9)"/>
    <w:basedOn w:val="9"/>
    <w:uiPriority w:val="99"/>
    <w:rsid w:val="00BB41B7"/>
  </w:style>
  <w:style w:type="paragraph" w:styleId="a9">
    <w:name w:val="Balloon Text"/>
    <w:basedOn w:val="a"/>
    <w:link w:val="aa"/>
    <w:uiPriority w:val="99"/>
    <w:semiHidden/>
    <w:unhideWhenUsed/>
    <w:rsid w:val="00592C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92C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45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CBC4F-46D1-441E-BC1A-52F68FC2B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1528</Words>
  <Characters>8716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МКУ УО АМР</dc:creator>
  <cp:keywords/>
  <dc:description/>
  <cp:lastModifiedBy>МКУ УО АМР</cp:lastModifiedBy>
  <cp:revision>7</cp:revision>
  <dcterms:created xsi:type="dcterms:W3CDTF">2017-09-07T03:56:00Z</dcterms:created>
  <dcterms:modified xsi:type="dcterms:W3CDTF">2017-09-07T11:12:00Z</dcterms:modified>
</cp:coreProperties>
</file>